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FD" w:rsidRDefault="000522FD">
      <w:pPr>
        <w:autoSpaceDE w:val="0"/>
        <w:autoSpaceDN w:val="0"/>
        <w:spacing w:after="78" w:line="220" w:lineRule="exact"/>
      </w:pPr>
    </w:p>
    <w:p w:rsidR="000522FD" w:rsidRPr="0091216A" w:rsidRDefault="00571329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91216A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0522FD" w:rsidRPr="0091216A" w:rsidRDefault="00571329">
      <w:pPr>
        <w:autoSpaceDE w:val="0"/>
        <w:autoSpaceDN w:val="0"/>
        <w:spacing w:before="670" w:after="0" w:line="230" w:lineRule="auto"/>
        <w:ind w:right="2662"/>
        <w:jc w:val="right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 Вологодской области</w:t>
      </w:r>
    </w:p>
    <w:p w:rsidR="000522FD" w:rsidRPr="0091216A" w:rsidRDefault="00571329">
      <w:pPr>
        <w:tabs>
          <w:tab w:val="left" w:pos="4886"/>
        </w:tabs>
        <w:autoSpaceDE w:val="0"/>
        <w:autoSpaceDN w:val="0"/>
        <w:spacing w:before="670" w:after="0" w:line="262" w:lineRule="auto"/>
        <w:ind w:left="204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Районное Управление Образованием Администрации Муниципального образования Череповецкий </w:t>
      </w:r>
      <w:r w:rsidRPr="0091216A">
        <w:rPr>
          <w:lang w:val="ru-RU"/>
        </w:rPr>
        <w:tab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район</w:t>
      </w:r>
    </w:p>
    <w:p w:rsidR="000522FD" w:rsidRDefault="00571329">
      <w:pPr>
        <w:autoSpaceDE w:val="0"/>
        <w:autoSpaceDN w:val="0"/>
        <w:spacing w:before="672" w:after="1376" w:line="230" w:lineRule="auto"/>
        <w:ind w:right="3836"/>
        <w:jc w:val="right"/>
      </w:pPr>
      <w:r>
        <w:rPr>
          <w:rFonts w:ascii="Times New Roman" w:eastAsia="Times New Roman" w:hAnsi="Times New Roman"/>
          <w:color w:val="000000"/>
          <w:sz w:val="24"/>
        </w:rPr>
        <w:t>МОУ "Ботовская шк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</w:rPr>
        <w:t>ола"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10"/>
        <w:gridCol w:w="3551"/>
        <w:gridCol w:w="3371"/>
      </w:tblGrid>
      <w:tr w:rsidR="000522FD" w:rsidTr="009938E6">
        <w:trPr>
          <w:trHeight w:hRule="exact" w:val="550"/>
        </w:trPr>
        <w:tc>
          <w:tcPr>
            <w:tcW w:w="2510" w:type="dxa"/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51" w:type="dxa"/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  <w:p w:rsidR="005C16B8" w:rsidRPr="005C16B8" w:rsidRDefault="005C16B8">
            <w:pPr>
              <w:autoSpaceDE w:val="0"/>
              <w:autoSpaceDN w:val="0"/>
              <w:spacing w:before="6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ШМО</w:t>
            </w:r>
          </w:p>
        </w:tc>
        <w:tc>
          <w:tcPr>
            <w:tcW w:w="3371" w:type="dxa"/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60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  <w:p w:rsidR="005C16B8" w:rsidRPr="005C16B8" w:rsidRDefault="005C16B8" w:rsidP="005C16B8">
            <w:pPr>
              <w:autoSpaceDE w:val="0"/>
              <w:autoSpaceDN w:val="0"/>
              <w:spacing w:before="60"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                Директор</w:t>
            </w:r>
          </w:p>
        </w:tc>
      </w:tr>
    </w:tbl>
    <w:p w:rsidR="000522FD" w:rsidRDefault="000522FD">
      <w:pPr>
        <w:autoSpaceDE w:val="0"/>
        <w:autoSpaceDN w:val="0"/>
        <w:spacing w:after="0" w:line="266" w:lineRule="exact"/>
      </w:pPr>
    </w:p>
    <w:tbl>
      <w:tblPr>
        <w:tblW w:w="10520" w:type="dxa"/>
        <w:tblLayout w:type="fixed"/>
        <w:tblLook w:val="04A0" w:firstRow="1" w:lastRow="0" w:firstColumn="1" w:lastColumn="0" w:noHBand="0" w:noVBand="1"/>
      </w:tblPr>
      <w:tblGrid>
        <w:gridCol w:w="2749"/>
        <w:gridCol w:w="3930"/>
        <w:gridCol w:w="3841"/>
      </w:tblGrid>
      <w:tr w:rsidR="000522FD" w:rsidRPr="00F558D2" w:rsidTr="005C16B8">
        <w:trPr>
          <w:trHeight w:hRule="exact" w:val="532"/>
        </w:trPr>
        <w:tc>
          <w:tcPr>
            <w:tcW w:w="2749" w:type="dxa"/>
            <w:tcMar>
              <w:left w:w="0" w:type="dxa"/>
              <w:right w:w="0" w:type="dxa"/>
            </w:tcMar>
          </w:tcPr>
          <w:p w:rsidR="000522FD" w:rsidRDefault="005C16B8" w:rsidP="005C16B8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Педагогическим советом</w:t>
            </w:r>
          </w:p>
        </w:tc>
        <w:tc>
          <w:tcPr>
            <w:tcW w:w="3930" w:type="dxa"/>
            <w:tcMar>
              <w:left w:w="0" w:type="dxa"/>
              <w:right w:w="0" w:type="dxa"/>
            </w:tcMar>
          </w:tcPr>
          <w:p w:rsidR="000522FD" w:rsidRPr="005C16B8" w:rsidRDefault="00F558D2" w:rsidP="005C16B8">
            <w:pPr>
              <w:autoSpaceDE w:val="0"/>
              <w:autoSpaceDN w:val="0"/>
              <w:spacing w:before="60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</w:t>
            </w:r>
            <w:r w:rsidR="005C16B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__Попова О.Н.</w:t>
            </w:r>
          </w:p>
        </w:tc>
        <w:tc>
          <w:tcPr>
            <w:tcW w:w="3841" w:type="dxa"/>
            <w:tcMar>
              <w:left w:w="0" w:type="dxa"/>
              <w:right w:w="0" w:type="dxa"/>
            </w:tcMar>
          </w:tcPr>
          <w:p w:rsidR="005C16B8" w:rsidRDefault="005C16B8">
            <w:pPr>
              <w:autoSpaceDE w:val="0"/>
              <w:autoSpaceDN w:val="0"/>
              <w:spacing w:before="60" w:after="0" w:line="230" w:lineRule="auto"/>
              <w:ind w:right="960"/>
              <w:jc w:val="right"/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</w:t>
            </w:r>
            <w:r w:rsidR="00571329" w:rsidRPr="00F558D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Крупнова Т.А.</w:t>
            </w:r>
          </w:p>
          <w:p w:rsidR="000522FD" w:rsidRPr="00F558D2" w:rsidRDefault="00571329">
            <w:pPr>
              <w:autoSpaceDE w:val="0"/>
              <w:autoSpaceDN w:val="0"/>
              <w:spacing w:before="60" w:after="0" w:line="230" w:lineRule="auto"/>
              <w:ind w:right="960"/>
              <w:jc w:val="right"/>
              <w:rPr>
                <w:lang w:val="ru-RU"/>
              </w:rPr>
            </w:pPr>
            <w:r w:rsidRPr="00F558D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</w:t>
            </w:r>
          </w:p>
        </w:tc>
      </w:tr>
      <w:tr w:rsidR="000522FD" w:rsidRPr="00F558D2" w:rsidTr="005C16B8">
        <w:trPr>
          <w:trHeight w:hRule="exact" w:val="582"/>
        </w:trPr>
        <w:tc>
          <w:tcPr>
            <w:tcW w:w="2749" w:type="dxa"/>
            <w:tcMar>
              <w:left w:w="0" w:type="dxa"/>
              <w:right w:w="0" w:type="dxa"/>
            </w:tcMar>
          </w:tcPr>
          <w:p w:rsidR="000522FD" w:rsidRPr="007B5E96" w:rsidRDefault="00571329">
            <w:pPr>
              <w:autoSpaceDE w:val="0"/>
              <w:autoSpaceDN w:val="0"/>
              <w:spacing w:before="102" w:after="0" w:line="230" w:lineRule="auto"/>
              <w:rPr>
                <w:lang w:val="ru-RU"/>
              </w:rPr>
            </w:pPr>
            <w:r w:rsidRPr="00F558D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Протокол №</w:t>
            </w:r>
            <w:r w:rsidR="007B5E9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3930" w:type="dxa"/>
            <w:tcMar>
              <w:left w:w="0" w:type="dxa"/>
              <w:right w:w="0" w:type="dxa"/>
            </w:tcMar>
          </w:tcPr>
          <w:p w:rsidR="000522FD" w:rsidRPr="007B5E96" w:rsidRDefault="00571329" w:rsidP="009938E6">
            <w:pPr>
              <w:autoSpaceDE w:val="0"/>
              <w:autoSpaceDN w:val="0"/>
              <w:spacing w:before="102" w:after="0" w:line="230" w:lineRule="auto"/>
              <w:ind w:right="1374"/>
              <w:jc w:val="center"/>
              <w:rPr>
                <w:lang w:val="ru-RU"/>
              </w:rPr>
            </w:pPr>
            <w:r w:rsidRPr="00F558D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Протокол №</w:t>
            </w:r>
            <w:r w:rsidR="007B5E9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1</w:t>
            </w:r>
          </w:p>
        </w:tc>
        <w:tc>
          <w:tcPr>
            <w:tcW w:w="3841" w:type="dxa"/>
            <w:tcMar>
              <w:left w:w="0" w:type="dxa"/>
              <w:right w:w="0" w:type="dxa"/>
            </w:tcMar>
          </w:tcPr>
          <w:p w:rsidR="000522FD" w:rsidRPr="007B5E96" w:rsidRDefault="00571329" w:rsidP="009938E6">
            <w:pPr>
              <w:autoSpaceDE w:val="0"/>
              <w:autoSpaceDN w:val="0"/>
              <w:spacing w:before="102" w:after="0" w:line="230" w:lineRule="auto"/>
              <w:ind w:right="1514"/>
              <w:jc w:val="center"/>
              <w:rPr>
                <w:lang w:val="ru-RU"/>
              </w:rPr>
            </w:pPr>
            <w:r w:rsidRPr="00F558D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 №</w:t>
            </w:r>
            <w:r w:rsidR="007B5E9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333</w:t>
            </w:r>
          </w:p>
        </w:tc>
      </w:tr>
      <w:tr w:rsidR="000522FD" w:rsidRPr="005C16B8" w:rsidTr="005C16B8">
        <w:trPr>
          <w:trHeight w:hRule="exact" w:val="576"/>
        </w:trPr>
        <w:tc>
          <w:tcPr>
            <w:tcW w:w="2749" w:type="dxa"/>
            <w:tcMar>
              <w:left w:w="0" w:type="dxa"/>
              <w:right w:w="0" w:type="dxa"/>
            </w:tcMar>
          </w:tcPr>
          <w:p w:rsidR="000522FD" w:rsidRPr="00F558D2" w:rsidRDefault="00571329">
            <w:pPr>
              <w:autoSpaceDE w:val="0"/>
              <w:autoSpaceDN w:val="0"/>
              <w:spacing w:before="110" w:after="0" w:line="230" w:lineRule="auto"/>
              <w:rPr>
                <w:lang w:val="ru-RU"/>
              </w:rPr>
            </w:pPr>
            <w:r w:rsidRPr="00F558D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</w:t>
            </w:r>
            <w:r w:rsidR="007B5E9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31</w:t>
            </w:r>
            <w:r w:rsidRPr="00F558D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</w:t>
            </w:r>
            <w:r w:rsidR="007B5E96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="005C16B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августа 2022</w:t>
            </w:r>
            <w:r w:rsidRPr="00F558D2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г.</w:t>
            </w:r>
          </w:p>
        </w:tc>
        <w:tc>
          <w:tcPr>
            <w:tcW w:w="3930" w:type="dxa"/>
            <w:tcMar>
              <w:left w:w="0" w:type="dxa"/>
              <w:right w:w="0" w:type="dxa"/>
            </w:tcMar>
          </w:tcPr>
          <w:p w:rsidR="000522FD" w:rsidRPr="005C16B8" w:rsidRDefault="00571329">
            <w:pPr>
              <w:autoSpaceDE w:val="0"/>
              <w:autoSpaceDN w:val="0"/>
              <w:spacing w:before="110" w:after="0" w:line="230" w:lineRule="auto"/>
              <w:ind w:right="1728"/>
              <w:jc w:val="right"/>
              <w:rPr>
                <w:lang w:val="ru-RU"/>
              </w:rPr>
            </w:pPr>
            <w:r w:rsidRPr="005C16B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</w:t>
            </w:r>
            <w:r w:rsidR="005C16B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31</w:t>
            </w:r>
            <w:r w:rsidRPr="005C16B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</w:t>
            </w:r>
            <w:r w:rsidR="005C16B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августа2022г.    </w:t>
            </w:r>
          </w:p>
        </w:tc>
        <w:tc>
          <w:tcPr>
            <w:tcW w:w="3841" w:type="dxa"/>
            <w:tcMar>
              <w:left w:w="0" w:type="dxa"/>
              <w:right w:w="0" w:type="dxa"/>
            </w:tcMar>
          </w:tcPr>
          <w:p w:rsidR="000522FD" w:rsidRPr="005C16B8" w:rsidRDefault="00571329">
            <w:pPr>
              <w:autoSpaceDE w:val="0"/>
              <w:autoSpaceDN w:val="0"/>
              <w:spacing w:before="110" w:after="0" w:line="230" w:lineRule="auto"/>
              <w:ind w:right="1746"/>
              <w:jc w:val="right"/>
              <w:rPr>
                <w:lang w:val="ru-RU"/>
              </w:rPr>
            </w:pPr>
            <w:r w:rsidRPr="005C16B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</w:t>
            </w:r>
            <w:r w:rsidR="005C16B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31</w:t>
            </w:r>
            <w:r w:rsidRPr="005C16B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</w:t>
            </w:r>
            <w:r w:rsidR="005C16B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августа 2022</w:t>
            </w:r>
            <w:r w:rsidRPr="005C16B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г.</w:t>
            </w:r>
          </w:p>
        </w:tc>
      </w:tr>
    </w:tbl>
    <w:p w:rsidR="000522FD" w:rsidRPr="005C16B8" w:rsidRDefault="00571329">
      <w:pPr>
        <w:autoSpaceDE w:val="0"/>
        <w:autoSpaceDN w:val="0"/>
        <w:spacing w:before="978" w:after="0" w:line="262" w:lineRule="auto"/>
        <w:ind w:left="3744" w:right="3744"/>
        <w:jc w:val="center"/>
        <w:rPr>
          <w:lang w:val="ru-RU"/>
        </w:rPr>
      </w:pPr>
      <w:r w:rsidRPr="005C16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5C16B8">
        <w:rPr>
          <w:lang w:val="ru-RU"/>
        </w:rPr>
        <w:br/>
      </w:r>
      <w:r w:rsidRPr="005C16B8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5C16B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2191023)</w:t>
      </w:r>
    </w:p>
    <w:p w:rsidR="000522FD" w:rsidRPr="005C16B8" w:rsidRDefault="00571329">
      <w:pPr>
        <w:autoSpaceDE w:val="0"/>
        <w:autoSpaceDN w:val="0"/>
        <w:spacing w:before="166" w:after="0" w:line="262" w:lineRule="auto"/>
        <w:ind w:left="4032" w:right="3888"/>
        <w:jc w:val="center"/>
        <w:rPr>
          <w:lang w:val="ru-RU"/>
        </w:rPr>
      </w:pPr>
      <w:r w:rsidRPr="005C16B8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5C16B8">
        <w:rPr>
          <w:lang w:val="ru-RU"/>
        </w:rPr>
        <w:br/>
      </w:r>
      <w:r w:rsidRPr="005C16B8">
        <w:rPr>
          <w:rFonts w:ascii="Times New Roman" w:eastAsia="Times New Roman" w:hAnsi="Times New Roman"/>
          <w:color w:val="000000"/>
          <w:sz w:val="24"/>
          <w:lang w:val="ru-RU"/>
        </w:rPr>
        <w:t>«Физическая культура»</w:t>
      </w:r>
    </w:p>
    <w:p w:rsidR="000522FD" w:rsidRPr="0091216A" w:rsidRDefault="00571329">
      <w:pPr>
        <w:autoSpaceDE w:val="0"/>
        <w:autoSpaceDN w:val="0"/>
        <w:spacing w:before="670" w:after="0" w:line="262" w:lineRule="auto"/>
        <w:ind w:left="2880" w:right="2736"/>
        <w:jc w:val="center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91216A">
        <w:rPr>
          <w:lang w:val="ru-RU"/>
        </w:rPr>
        <w:br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0522FD" w:rsidRPr="0091216A" w:rsidRDefault="00571329">
      <w:pPr>
        <w:autoSpaceDE w:val="0"/>
        <w:autoSpaceDN w:val="0"/>
        <w:spacing w:before="2112" w:after="0" w:line="262" w:lineRule="auto"/>
        <w:ind w:left="9458" w:right="144" w:hanging="34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Закудряев</w:t>
      </w:r>
      <w:proofErr w:type="spellEnd"/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 Владислав Ильич </w:t>
      </w:r>
      <w:r w:rsidRPr="0091216A">
        <w:rPr>
          <w:lang w:val="ru-RU"/>
        </w:rPr>
        <w:br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учитель</w:t>
      </w:r>
    </w:p>
    <w:p w:rsidR="000522FD" w:rsidRPr="0091216A" w:rsidRDefault="000522FD">
      <w:pPr>
        <w:rPr>
          <w:lang w:val="ru-RU"/>
        </w:rPr>
        <w:sectPr w:rsidR="000522FD" w:rsidRPr="0091216A">
          <w:pgSz w:w="11900" w:h="16840"/>
          <w:pgMar w:top="298" w:right="742" w:bottom="1440" w:left="738" w:header="720" w:footer="720" w:gutter="0"/>
          <w:cols w:space="720" w:equalWidth="0">
            <w:col w:w="10420" w:space="0"/>
          </w:cols>
          <w:docGrid w:linePitch="360"/>
        </w:sectPr>
      </w:pPr>
    </w:p>
    <w:p w:rsidR="000522FD" w:rsidRPr="0091216A" w:rsidRDefault="000522FD">
      <w:pPr>
        <w:autoSpaceDE w:val="0"/>
        <w:autoSpaceDN w:val="0"/>
        <w:spacing w:after="78" w:line="220" w:lineRule="exact"/>
        <w:rPr>
          <w:lang w:val="ru-RU"/>
        </w:rPr>
      </w:pPr>
    </w:p>
    <w:p w:rsidR="000522FD" w:rsidRPr="0091216A" w:rsidRDefault="00571329">
      <w:pPr>
        <w:autoSpaceDE w:val="0"/>
        <w:autoSpaceDN w:val="0"/>
        <w:spacing w:after="0" w:line="230" w:lineRule="auto"/>
        <w:ind w:right="3732"/>
        <w:jc w:val="right"/>
        <w:rPr>
          <w:lang w:val="ru-RU"/>
        </w:rPr>
      </w:pPr>
      <w:proofErr w:type="spellStart"/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gramStart"/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.Б</w:t>
      </w:r>
      <w:proofErr w:type="gramEnd"/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отово</w:t>
      </w:r>
      <w:proofErr w:type="spellEnd"/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0522FD" w:rsidRPr="0091216A" w:rsidRDefault="000522FD">
      <w:pPr>
        <w:rPr>
          <w:lang w:val="ru-RU"/>
        </w:rPr>
        <w:sectPr w:rsidR="000522FD" w:rsidRPr="0091216A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0522FD" w:rsidRPr="0091216A" w:rsidRDefault="000522FD">
      <w:pPr>
        <w:autoSpaceDE w:val="0"/>
        <w:autoSpaceDN w:val="0"/>
        <w:spacing w:after="78" w:line="220" w:lineRule="exact"/>
        <w:rPr>
          <w:lang w:val="ru-RU"/>
        </w:rPr>
      </w:pPr>
    </w:p>
    <w:p w:rsidR="000522FD" w:rsidRPr="0091216A" w:rsidRDefault="00571329">
      <w:pPr>
        <w:autoSpaceDE w:val="0"/>
        <w:autoSpaceDN w:val="0"/>
        <w:spacing w:after="0" w:line="230" w:lineRule="auto"/>
        <w:rPr>
          <w:lang w:val="ru-RU"/>
        </w:rPr>
      </w:pPr>
      <w:r w:rsidRPr="0091216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522FD" w:rsidRPr="0091216A" w:rsidRDefault="00571329">
      <w:pPr>
        <w:autoSpaceDE w:val="0"/>
        <w:autoSpaceDN w:val="0"/>
        <w:spacing w:before="346" w:after="0"/>
        <w:ind w:right="432" w:firstLine="1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0522FD" w:rsidRPr="0091216A" w:rsidRDefault="00571329">
      <w:pPr>
        <w:autoSpaceDE w:val="0"/>
        <w:autoSpaceDN w:val="0"/>
        <w:spacing w:before="70" w:after="0"/>
        <w:ind w:firstLine="1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нашли своё отражение объективно сложившиеся реалии современного </w:t>
      </w:r>
      <w:r w:rsidRPr="0091216A">
        <w:rPr>
          <w:lang w:val="ru-RU"/>
        </w:rPr>
        <w:br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социокультурного развития общества, условия деятельности образовательных организаций, запросы родителей, учителей и методистов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0522FD" w:rsidRPr="0091216A" w:rsidRDefault="00571329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«Физическая культура» имеет важное значение в онтогенезе детей младшего школьного возраста.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младших школьников в самостоятельные занятия физической культурой и спортом.</w:t>
      </w:r>
    </w:p>
    <w:p w:rsidR="000522FD" w:rsidRPr="0091216A" w:rsidRDefault="0057132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Целью образования по физической культуре в начальной школе является формирование у учащихся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школьников,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прикладноориентированной направленности.</w:t>
      </w:r>
    </w:p>
    <w:p w:rsidR="000522FD" w:rsidRPr="0091216A" w:rsidRDefault="0057132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Развивающая ориентация учебного предмета «Физическая культура» заключается в формировании у младших школьников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</w:p>
    <w:p w:rsidR="000522FD" w:rsidRPr="0091216A" w:rsidRDefault="00571329">
      <w:pPr>
        <w:autoSpaceDE w:val="0"/>
        <w:autoSpaceDN w:val="0"/>
        <w:spacing w:before="70" w:after="0" w:line="281" w:lineRule="auto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0522FD" w:rsidRPr="0091216A" w:rsidRDefault="00571329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0522FD" w:rsidRPr="0091216A" w:rsidRDefault="0057132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является личностно-деятельностный подход, ориентирующий педагогический процесс на развитие целостной личности обучающихся. Достижение целостного развития становится возможным благодаря освоению младшими школьниками двигательной деятельности, представляющей собой основу содержания учебного предмета «Физическая культура».</w:t>
      </w:r>
    </w:p>
    <w:p w:rsidR="000522FD" w:rsidRPr="0091216A" w:rsidRDefault="00571329">
      <w:pPr>
        <w:autoSpaceDE w:val="0"/>
        <w:autoSpaceDN w:val="0"/>
        <w:spacing w:before="70" w:after="0"/>
        <w:ind w:right="144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0522FD" w:rsidRPr="0091216A" w:rsidRDefault="0057132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1216A">
        <w:rPr>
          <w:lang w:val="ru-RU"/>
        </w:rPr>
        <w:tab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В целях усиления мотивационной составляющей учебного предмета и подготовки школьников к выполнению комплекса ГТО в структуру программы в раздел «Физическое совершенствование»</w:t>
      </w:r>
    </w:p>
    <w:p w:rsidR="000522FD" w:rsidRPr="0091216A" w:rsidRDefault="000522FD">
      <w:pPr>
        <w:rPr>
          <w:lang w:val="ru-RU"/>
        </w:rPr>
        <w:sectPr w:rsidR="000522FD" w:rsidRPr="0091216A">
          <w:pgSz w:w="11900" w:h="16840"/>
          <w:pgMar w:top="298" w:right="644" w:bottom="29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0522FD" w:rsidRPr="0091216A" w:rsidRDefault="000522FD">
      <w:pPr>
        <w:autoSpaceDE w:val="0"/>
        <w:autoSpaceDN w:val="0"/>
        <w:spacing w:after="96" w:line="220" w:lineRule="exact"/>
        <w:rPr>
          <w:lang w:val="ru-RU"/>
        </w:rPr>
      </w:pPr>
    </w:p>
    <w:p w:rsidR="000522FD" w:rsidRPr="0091216A" w:rsidRDefault="00571329">
      <w:pPr>
        <w:autoSpaceDE w:val="0"/>
        <w:autoSpaceDN w:val="0"/>
        <w:spacing w:after="0"/>
        <w:ind w:right="144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вводится образовательный модуль «Прикладно-ориентированная физическая культура». Данный модуль позволит удовлетворить интересы учащихся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0522FD" w:rsidRPr="0091216A" w:rsidRDefault="0057132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1216A">
        <w:rPr>
          <w:lang w:val="ru-RU"/>
        </w:rPr>
        <w:tab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модуля «Прикладно-ориентированная физическая культура», обеспечивается Примерными программами по видам спорта,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учащихся, физкультурно-спортивных традиций, наличия необходимой материально-технической базы, квалификации педагогического состава. Помимо Примерных программ, рекомендуемых Министерством просвещения РФ,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</w:t>
      </w:r>
      <w:r w:rsidRPr="0091216A">
        <w:rPr>
          <w:lang w:val="ru-RU"/>
        </w:rPr>
        <w:br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основывающиеся на этнокультурных, исторических и современных традициях региона и школы. </w:t>
      </w:r>
      <w:r w:rsidRPr="0091216A">
        <w:rPr>
          <w:lang w:val="ru-RU"/>
        </w:rPr>
        <w:tab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в себя личностные, метапредметные и предметные результаты.</w:t>
      </w:r>
    </w:p>
    <w:p w:rsidR="000522FD" w:rsidRPr="0091216A" w:rsidRDefault="00571329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представлены в программе за весь период обучения в начальной школе; метапредметные и предметные результаты — за каждый год обучения.</w:t>
      </w:r>
    </w:p>
    <w:p w:rsidR="000522FD" w:rsidRPr="0091216A" w:rsidRDefault="0057132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Результативность освоения учебного предмета учащимися достигается посредством современных научно-обоснованных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0522FD" w:rsidRPr="0091216A" w:rsidRDefault="00571329">
      <w:pPr>
        <w:tabs>
          <w:tab w:val="left" w:pos="180"/>
        </w:tabs>
        <w:autoSpaceDE w:val="0"/>
        <w:autoSpaceDN w:val="0"/>
        <w:spacing w:before="190" w:after="0" w:line="262" w:lineRule="auto"/>
        <w:ind w:right="2160"/>
        <w:rPr>
          <w:lang w:val="ru-RU"/>
        </w:rPr>
      </w:pPr>
      <w:r w:rsidRPr="0091216A">
        <w:rPr>
          <w:lang w:val="ru-RU"/>
        </w:rPr>
        <w:tab/>
      </w:r>
      <w:r w:rsidRPr="009121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В 1 классе на изучение предмета отводится 2 часа в неделю, суммарно 66 часов.</w:t>
      </w:r>
    </w:p>
    <w:p w:rsidR="000522FD" w:rsidRPr="0091216A" w:rsidRDefault="000522FD">
      <w:pPr>
        <w:rPr>
          <w:lang w:val="ru-RU"/>
        </w:rPr>
        <w:sectPr w:rsidR="000522FD" w:rsidRPr="0091216A">
          <w:pgSz w:w="11900" w:h="16840"/>
          <w:pgMar w:top="316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0522FD" w:rsidRPr="0091216A" w:rsidRDefault="000522FD">
      <w:pPr>
        <w:autoSpaceDE w:val="0"/>
        <w:autoSpaceDN w:val="0"/>
        <w:spacing w:after="78" w:line="220" w:lineRule="exact"/>
        <w:rPr>
          <w:lang w:val="ru-RU"/>
        </w:rPr>
      </w:pPr>
    </w:p>
    <w:p w:rsidR="000522FD" w:rsidRPr="0091216A" w:rsidRDefault="00571329">
      <w:pPr>
        <w:autoSpaceDE w:val="0"/>
        <w:autoSpaceDN w:val="0"/>
        <w:spacing w:after="0" w:line="230" w:lineRule="auto"/>
        <w:rPr>
          <w:lang w:val="ru-RU"/>
        </w:rPr>
      </w:pPr>
      <w:r w:rsidRPr="009121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522FD" w:rsidRPr="0091216A" w:rsidRDefault="00571329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91216A">
        <w:rPr>
          <w:lang w:val="ru-RU"/>
        </w:rPr>
        <w:tab/>
      </w:r>
      <w:r w:rsidRPr="009121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Знания о физической культуре.</w:t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</w:r>
    </w:p>
    <w:p w:rsidR="000522FD" w:rsidRPr="0091216A" w:rsidRDefault="00571329">
      <w:pPr>
        <w:autoSpaceDE w:val="0"/>
        <w:autoSpaceDN w:val="0"/>
        <w:spacing w:before="70" w:after="0" w:line="230" w:lineRule="auto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Связь физических упражнений с движениями животных и трудовыми действиями древних людей.</w:t>
      </w:r>
    </w:p>
    <w:p w:rsidR="000522FD" w:rsidRPr="0091216A" w:rsidRDefault="0057132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121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Способы самостоятельной деятельности</w:t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. Режим дня и правила его составления и соблюдения.</w:t>
      </w:r>
    </w:p>
    <w:p w:rsidR="000522FD" w:rsidRPr="0091216A" w:rsidRDefault="0057132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1216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Физическое совершенствование.</w:t>
      </w:r>
      <w:r w:rsidRPr="0091216A">
        <w:rPr>
          <w:rFonts w:ascii="Times New Roman" w:eastAsia="Times New Roman" w:hAnsi="Times New Roman"/>
          <w:i/>
          <w:color w:val="000000"/>
          <w:sz w:val="24"/>
          <w:lang w:val="ru-RU"/>
        </w:rPr>
        <w:t>Оздоровительная физическая культура.</w:t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 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0522FD" w:rsidRPr="0091216A" w:rsidRDefault="0057132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91216A">
        <w:rPr>
          <w:lang w:val="ru-RU"/>
        </w:rPr>
        <w:tab/>
      </w:r>
      <w:r w:rsidRPr="0091216A">
        <w:rPr>
          <w:rFonts w:ascii="Times New Roman" w:eastAsia="Times New Roman" w:hAnsi="Times New Roman"/>
          <w:i/>
          <w:color w:val="000000"/>
          <w:sz w:val="24"/>
          <w:lang w:val="ru-RU"/>
        </w:rPr>
        <w:t>Спортивно-оздоровительная физическая культура.</w:t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поведения на уроках физической культуры, подбора одежды для занятий в спортивном зале и на открытом воздухе.</w:t>
      </w:r>
    </w:p>
    <w:p w:rsidR="000522FD" w:rsidRPr="0091216A" w:rsidRDefault="00571329">
      <w:pPr>
        <w:autoSpaceDE w:val="0"/>
        <w:autoSpaceDN w:val="0"/>
        <w:spacing w:before="72" w:after="0"/>
        <w:ind w:right="576" w:firstLine="1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Гимнастика с основами акробатики. 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0522FD" w:rsidRPr="0091216A" w:rsidRDefault="0057132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1216A">
        <w:rPr>
          <w:lang w:val="ru-RU"/>
        </w:rPr>
        <w:tab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0522FD" w:rsidRPr="0091216A" w:rsidRDefault="0057132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 группировке, толчком двумя ногами; прыжки в упоре на руки, толчком двумя ногами.</w:t>
      </w:r>
    </w:p>
    <w:p w:rsidR="000522FD" w:rsidRPr="0091216A" w:rsidRDefault="00571329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91216A">
        <w:rPr>
          <w:lang w:val="ru-RU"/>
        </w:rPr>
        <w:tab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  <w:r w:rsidRPr="0091216A">
        <w:rPr>
          <w:lang w:val="ru-RU"/>
        </w:rPr>
        <w:tab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Лёгкая атлетика. Равномерная ходьба и равномерный бег. Прыжки в длину и высоту с места толчком двумя ногами, в высоту с прямого разбега.</w:t>
      </w:r>
    </w:p>
    <w:p w:rsidR="000522FD" w:rsidRPr="0091216A" w:rsidRDefault="0057132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Подвижные и спортивные игры. Считалки для самостоятельной организации подвижных игр.</w:t>
      </w:r>
    </w:p>
    <w:p w:rsidR="000522FD" w:rsidRPr="0091216A" w:rsidRDefault="00571329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91216A">
        <w:rPr>
          <w:rFonts w:ascii="Times New Roman" w:eastAsia="Times New Roman" w:hAnsi="Times New Roman"/>
          <w:i/>
          <w:color w:val="000000"/>
          <w:sz w:val="24"/>
          <w:lang w:val="ru-RU"/>
        </w:rPr>
        <w:t>Прикладно-ориентированная физическая культура</w:t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. 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0522FD" w:rsidRPr="0091216A" w:rsidRDefault="000522FD">
      <w:pPr>
        <w:rPr>
          <w:lang w:val="ru-RU"/>
        </w:rPr>
        <w:sectPr w:rsidR="000522FD" w:rsidRPr="0091216A">
          <w:pgSz w:w="11900" w:h="16840"/>
          <w:pgMar w:top="298" w:right="624" w:bottom="1440" w:left="666" w:header="720" w:footer="720" w:gutter="0"/>
          <w:cols w:space="720" w:equalWidth="0">
            <w:col w:w="10610" w:space="0"/>
          </w:cols>
          <w:docGrid w:linePitch="360"/>
        </w:sectPr>
      </w:pPr>
    </w:p>
    <w:p w:rsidR="000522FD" w:rsidRPr="0091216A" w:rsidRDefault="000522FD">
      <w:pPr>
        <w:autoSpaceDE w:val="0"/>
        <w:autoSpaceDN w:val="0"/>
        <w:spacing w:after="78" w:line="220" w:lineRule="exact"/>
        <w:rPr>
          <w:lang w:val="ru-RU"/>
        </w:rPr>
      </w:pPr>
    </w:p>
    <w:p w:rsidR="000522FD" w:rsidRPr="0091216A" w:rsidRDefault="00571329">
      <w:pPr>
        <w:autoSpaceDE w:val="0"/>
        <w:autoSpaceDN w:val="0"/>
        <w:spacing w:after="0" w:line="230" w:lineRule="auto"/>
        <w:rPr>
          <w:lang w:val="ru-RU"/>
        </w:rPr>
      </w:pPr>
      <w:r w:rsidRPr="0091216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522FD" w:rsidRPr="0091216A" w:rsidRDefault="00571329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91216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522FD" w:rsidRPr="0091216A" w:rsidRDefault="00571329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91216A">
        <w:rPr>
          <w:lang w:val="ru-RU"/>
        </w:rPr>
        <w:tab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  <w:r w:rsidRPr="0091216A">
        <w:rPr>
          <w:lang w:val="ru-RU"/>
        </w:rPr>
        <w:tab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основе:</w:t>
      </w:r>
    </w:p>
    <w:p w:rsidR="000522FD" w:rsidRPr="0091216A" w:rsidRDefault="00571329">
      <w:pPr>
        <w:autoSpaceDE w:val="0"/>
        <w:autoSpaceDN w:val="0"/>
        <w:spacing w:before="180" w:after="0" w:line="262" w:lineRule="auto"/>
        <w:ind w:left="420" w:right="432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0522FD" w:rsidRPr="0091216A" w:rsidRDefault="00571329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0522FD" w:rsidRPr="0091216A" w:rsidRDefault="00571329">
      <w:pPr>
        <w:autoSpaceDE w:val="0"/>
        <w:autoSpaceDN w:val="0"/>
        <w:spacing w:before="238" w:after="0" w:line="262" w:lineRule="auto"/>
        <w:ind w:left="420" w:right="144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0522FD" w:rsidRPr="0091216A" w:rsidRDefault="00571329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0522FD" w:rsidRPr="0091216A" w:rsidRDefault="00571329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формированию культуры здоровья, соблюдению правил здорового образа жизни;</w:t>
      </w:r>
    </w:p>
    <w:p w:rsidR="000522FD" w:rsidRPr="0091216A" w:rsidRDefault="00571329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0522FD" w:rsidRPr="0091216A" w:rsidRDefault="00571329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91216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522FD" w:rsidRPr="0091216A" w:rsidRDefault="00571329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Метапредметные результаты формируются на протяжении каждого года обучения.</w:t>
      </w:r>
    </w:p>
    <w:p w:rsidR="000522FD" w:rsidRPr="0091216A" w:rsidRDefault="00571329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По окончании первого года обучения учащиеся научатся:</w:t>
      </w:r>
    </w:p>
    <w:p w:rsidR="000522FD" w:rsidRPr="0091216A" w:rsidRDefault="0057132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1216A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УУД:</w:t>
      </w:r>
    </w:p>
    <w:p w:rsidR="000522FD" w:rsidRPr="0091216A" w:rsidRDefault="0057132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находить общие и отличительные признаки в передвижениях человека и животных;</w:t>
      </w:r>
    </w:p>
    <w:p w:rsidR="000522FD" w:rsidRPr="0091216A" w:rsidRDefault="00571329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бытовыми движениями древних людей и физическими упражнениями из современных видов спорта;</w:t>
      </w:r>
    </w:p>
    <w:p w:rsidR="000522FD" w:rsidRPr="0091216A" w:rsidRDefault="00571329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сравнивать способы передвижения ходьбой и бегом, находить между ними общие и отличительные признаки;</w:t>
      </w:r>
    </w:p>
    <w:p w:rsidR="000522FD" w:rsidRPr="0091216A" w:rsidRDefault="00571329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правильной и неправильной осанки, приводить возможные причины её нарушений;</w:t>
      </w:r>
    </w:p>
    <w:p w:rsidR="000522FD" w:rsidRPr="0091216A" w:rsidRDefault="00571329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91216A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УУД:</w:t>
      </w:r>
    </w:p>
    <w:p w:rsidR="000522FD" w:rsidRPr="0091216A" w:rsidRDefault="0057132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воспроизводить названия разучиваемых физических упражнений и их исходные положения; </w:t>
      </w:r>
    </w:p>
    <w:p w:rsidR="000522FD" w:rsidRPr="0091216A" w:rsidRDefault="000522FD">
      <w:pPr>
        <w:rPr>
          <w:lang w:val="ru-RU"/>
        </w:rPr>
        <w:sectPr w:rsidR="000522FD" w:rsidRPr="0091216A">
          <w:pgSz w:w="11900" w:h="16840"/>
          <w:pgMar w:top="298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22FD" w:rsidRPr="0091216A" w:rsidRDefault="000522FD">
      <w:pPr>
        <w:autoSpaceDE w:val="0"/>
        <w:autoSpaceDN w:val="0"/>
        <w:spacing w:after="90" w:line="220" w:lineRule="exact"/>
        <w:rPr>
          <w:lang w:val="ru-RU"/>
        </w:rPr>
      </w:pPr>
    </w:p>
    <w:p w:rsidR="000522FD" w:rsidRPr="0091216A" w:rsidRDefault="00571329">
      <w:pPr>
        <w:autoSpaceDE w:val="0"/>
        <w:autoSpaceDN w:val="0"/>
        <w:spacing w:after="0" w:line="262" w:lineRule="auto"/>
        <w:ind w:left="240" w:right="288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0522FD" w:rsidRPr="0091216A" w:rsidRDefault="00571329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0522FD" w:rsidRPr="0091216A" w:rsidRDefault="00571329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обсуждать правила проведения подвижных игр, обосновывать объективность определения победителей;</w:t>
      </w:r>
    </w:p>
    <w:p w:rsidR="000522FD" w:rsidRPr="0091216A" w:rsidRDefault="00571329">
      <w:pPr>
        <w:autoSpaceDE w:val="0"/>
        <w:autoSpaceDN w:val="0"/>
        <w:spacing w:before="298" w:after="0" w:line="230" w:lineRule="auto"/>
        <w:rPr>
          <w:lang w:val="ru-RU"/>
        </w:rPr>
      </w:pPr>
      <w:r w:rsidRPr="0091216A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УУД:</w:t>
      </w:r>
    </w:p>
    <w:p w:rsidR="000522FD" w:rsidRPr="0091216A" w:rsidRDefault="00571329">
      <w:pPr>
        <w:autoSpaceDE w:val="0"/>
        <w:autoSpaceDN w:val="0"/>
        <w:spacing w:before="180" w:after="0" w:line="262" w:lineRule="auto"/>
        <w:ind w:left="240" w:right="288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комплексы физкультминуток, утренней зарядки, упражнений по профилактике нарушения и коррекции осанки; </w:t>
      </w:r>
    </w:p>
    <w:p w:rsidR="000522FD" w:rsidRPr="0091216A" w:rsidRDefault="00571329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выполнять учебные задания по обучению новым физическим упражнениям и развитию физических качеств;</w:t>
      </w:r>
    </w:p>
    <w:p w:rsidR="000522FD" w:rsidRPr="0091216A" w:rsidRDefault="00571329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проявлять уважительное отношение к участникам совместной игровой и соревновательной деятельности.</w:t>
      </w:r>
    </w:p>
    <w:p w:rsidR="000522FD" w:rsidRPr="0091216A" w:rsidRDefault="00571329">
      <w:pPr>
        <w:autoSpaceDE w:val="0"/>
        <w:autoSpaceDN w:val="0"/>
        <w:spacing w:before="418" w:after="0" w:line="230" w:lineRule="auto"/>
        <w:rPr>
          <w:lang w:val="ru-RU"/>
        </w:rPr>
      </w:pPr>
      <w:r w:rsidRPr="0091216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522FD" w:rsidRPr="0091216A" w:rsidRDefault="00571329">
      <w:pPr>
        <w:autoSpaceDE w:val="0"/>
        <w:autoSpaceDN w:val="0"/>
        <w:spacing w:before="190" w:after="0" w:line="230" w:lineRule="auto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первом классе обучающийся научится:</w:t>
      </w:r>
    </w:p>
    <w:p w:rsidR="000522FD" w:rsidRPr="0091216A" w:rsidRDefault="00571329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основных дневных дел и их распределение в индивидуальном режиме дня;</w:t>
      </w:r>
    </w:p>
    <w:p w:rsidR="000522FD" w:rsidRPr="0091216A" w:rsidRDefault="00571329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соблюдать правила поведения на уроках физической культурой, приводить примеры подбора одежды для самостоятельных занятий;</w:t>
      </w:r>
    </w:p>
    <w:p w:rsidR="000522FD" w:rsidRPr="0091216A" w:rsidRDefault="00571329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выполнять упражнения утренней зарядки и физкультминуток;</w:t>
      </w:r>
    </w:p>
    <w:p w:rsidR="000522FD" w:rsidRPr="0091216A" w:rsidRDefault="00571329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причины нарушения осанки и демонстрировать упражнения по профилактике её нарушения;</w:t>
      </w:r>
    </w:p>
    <w:p w:rsidR="000522FD" w:rsidRPr="0091216A" w:rsidRDefault="00571329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построение и перестроение из одной шеренги в две и в колонну по одному;</w:t>
      </w:r>
    </w:p>
    <w:p w:rsidR="000522FD" w:rsidRPr="0091216A" w:rsidRDefault="00571329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выполнять ходьбу и бег с равномерной и изменяющейся скоростью передвижения;</w:t>
      </w:r>
    </w:p>
    <w:p w:rsidR="000522FD" w:rsidRPr="0091216A" w:rsidRDefault="00571329">
      <w:pPr>
        <w:autoSpaceDE w:val="0"/>
        <w:autoSpaceDN w:val="0"/>
        <w:spacing w:before="240" w:after="0" w:line="262" w:lineRule="auto"/>
        <w:ind w:left="24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0522FD" w:rsidRPr="0091216A" w:rsidRDefault="00571329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передвигаться на лыжах ступающим и скользящим шагом (без палок);</w:t>
      </w:r>
    </w:p>
    <w:p w:rsidR="000522FD" w:rsidRPr="0091216A" w:rsidRDefault="00571329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—  играть в подвижные игры с общеразвивающей направленностью.</w:t>
      </w:r>
    </w:p>
    <w:p w:rsidR="000522FD" w:rsidRPr="0091216A" w:rsidRDefault="000522FD">
      <w:pPr>
        <w:rPr>
          <w:lang w:val="ru-RU"/>
        </w:rPr>
        <w:sectPr w:rsidR="000522FD" w:rsidRPr="0091216A">
          <w:pgSz w:w="11900" w:h="16840"/>
          <w:pgMar w:top="310" w:right="822" w:bottom="1440" w:left="846" w:header="720" w:footer="720" w:gutter="0"/>
          <w:cols w:space="720" w:equalWidth="0">
            <w:col w:w="10232" w:space="0"/>
          </w:cols>
          <w:docGrid w:linePitch="360"/>
        </w:sectPr>
      </w:pPr>
    </w:p>
    <w:p w:rsidR="000522FD" w:rsidRPr="0091216A" w:rsidRDefault="000522FD">
      <w:pPr>
        <w:autoSpaceDE w:val="0"/>
        <w:autoSpaceDN w:val="0"/>
        <w:spacing w:after="64" w:line="220" w:lineRule="exact"/>
        <w:rPr>
          <w:lang w:val="ru-RU"/>
        </w:rPr>
      </w:pPr>
    </w:p>
    <w:p w:rsidR="000522FD" w:rsidRDefault="00571329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2726"/>
        <w:gridCol w:w="528"/>
        <w:gridCol w:w="1104"/>
        <w:gridCol w:w="1142"/>
        <w:gridCol w:w="864"/>
        <w:gridCol w:w="2858"/>
        <w:gridCol w:w="1080"/>
        <w:gridCol w:w="4768"/>
      </w:tblGrid>
      <w:tr w:rsidR="000522FD">
        <w:trPr>
          <w:trHeight w:hRule="exact" w:val="348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4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0522FD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2FD" w:rsidRDefault="000522F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2FD" w:rsidRDefault="000522FD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2FD" w:rsidRDefault="000522F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2FD" w:rsidRDefault="000522F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2FD" w:rsidRDefault="000522FD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2FD" w:rsidRDefault="000522FD"/>
        </w:tc>
      </w:tr>
      <w:tr w:rsidR="000522FD" w:rsidRPr="00F558D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0522FD">
        <w:trPr>
          <w:trHeight w:hRule="exact" w:val="169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Что понимается под физической культурой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06.09.2022 08.09.2022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80" w:after="0" w:line="254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видах спорта и занятиях физическими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упражнениями, которым обучают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школьников на уроках физической культуры, рассказывают об известных видах спорта и проводят примеры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упражнений, которые умеют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80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https://ru.wikipedia.org/wiki</w:t>
            </w:r>
          </w:p>
        </w:tc>
      </w:tr>
      <w:tr w:rsidR="000522FD">
        <w:trPr>
          <w:trHeight w:hRule="exact" w:val="348"/>
        </w:trPr>
        <w:tc>
          <w:tcPr>
            <w:tcW w:w="3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0522FD"/>
        </w:tc>
      </w:tr>
      <w:tr w:rsidR="000522F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Способы самостоятельной деятельности</w:t>
            </w:r>
          </w:p>
        </w:tc>
      </w:tr>
      <w:tr w:rsidR="000522FD">
        <w:trPr>
          <w:trHeight w:hRule="exact" w:val="111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Режим дня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13.09.2022 15.09.2022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предназначение режима дня, определяют основные дневные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мероприятия первоклассника 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распределяют их по часам с утра до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вечера;;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 alog/teacher/</w:t>
            </w:r>
          </w:p>
        </w:tc>
      </w:tr>
      <w:tr w:rsidR="000522FD">
        <w:trPr>
          <w:trHeight w:hRule="exact" w:val="348"/>
        </w:trPr>
        <w:tc>
          <w:tcPr>
            <w:tcW w:w="3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0522FD"/>
        </w:tc>
      </w:tr>
      <w:tr w:rsidR="000522F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ФИЗИЧЕСКОЕ СОВЕРШЕНСТВОВАНИЕ</w:t>
            </w:r>
          </w:p>
        </w:tc>
      </w:tr>
      <w:tr w:rsidR="000522F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Оздоровительная физическая культура</w:t>
            </w:r>
          </w:p>
        </w:tc>
      </w:tr>
      <w:tr w:rsidR="000522FD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Личная гигиена и гигиенические процедуры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понятием «личная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гигиена», обсуждают положительную связь личной гигиены с состоянием здоровья человека;;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 alog/teacher/</w:t>
            </w:r>
          </w:p>
        </w:tc>
      </w:tr>
      <w:tr w:rsidR="000522FD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Осанка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22.09.2022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понятием «осанка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человека», правильной и неправильной формой осанки, обсуждают её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отличительные признаки;;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 alog/teacher/</w:t>
            </w:r>
          </w:p>
        </w:tc>
      </w:tr>
      <w:tr w:rsidR="000522FD">
        <w:trPr>
          <w:trHeight w:hRule="exact" w:val="131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Утренняя зарядка 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физкультминутки в режиме дня школьника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 рассказ учителя о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физкультминутке как комплексе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физических упражнений, её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предназначении в учебной деятельности учащихся младшего школьного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возраста;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 alog/teacher/</w:t>
            </w:r>
          </w:p>
        </w:tc>
      </w:tr>
      <w:tr w:rsidR="000522FD">
        <w:trPr>
          <w:trHeight w:hRule="exact" w:val="348"/>
        </w:trPr>
        <w:tc>
          <w:tcPr>
            <w:tcW w:w="3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0522FD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0522FD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0522FD"/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0522FD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0522FD"/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0522FD"/>
        </w:tc>
      </w:tr>
      <w:tr w:rsidR="000522FD" w:rsidRPr="00F558D2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4.</w:t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Спортивно-оздоровительная физическая культура</w:t>
            </w:r>
          </w:p>
        </w:tc>
      </w:tr>
    </w:tbl>
    <w:p w:rsidR="000522FD" w:rsidRPr="0091216A" w:rsidRDefault="000522FD">
      <w:pPr>
        <w:autoSpaceDE w:val="0"/>
        <w:autoSpaceDN w:val="0"/>
        <w:spacing w:after="0" w:line="14" w:lineRule="exact"/>
        <w:rPr>
          <w:lang w:val="ru-RU"/>
        </w:rPr>
      </w:pPr>
    </w:p>
    <w:p w:rsidR="000522FD" w:rsidRPr="0091216A" w:rsidRDefault="000522FD">
      <w:pPr>
        <w:rPr>
          <w:lang w:val="ru-RU"/>
        </w:rPr>
        <w:sectPr w:rsidR="000522FD" w:rsidRPr="0091216A">
          <w:pgSz w:w="16840" w:h="11900"/>
          <w:pgMar w:top="282" w:right="640" w:bottom="6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22FD" w:rsidRPr="0091216A" w:rsidRDefault="000522F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2726"/>
        <w:gridCol w:w="528"/>
        <w:gridCol w:w="1104"/>
        <w:gridCol w:w="1142"/>
        <w:gridCol w:w="864"/>
        <w:gridCol w:w="2858"/>
        <w:gridCol w:w="1080"/>
        <w:gridCol w:w="4768"/>
      </w:tblGrid>
      <w:tr w:rsidR="000522FD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акробатики".</w:t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Правила поведения на уроках физической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29.09.2022 04.10.2022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правилами поведения на уроках физической культуры,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требованиями к обязательному их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соблюдению;;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 collection.edu.ru/cat alog/teacher/</w:t>
            </w:r>
          </w:p>
        </w:tc>
      </w:tr>
      <w:tr w:rsidR="000522FD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06.10.2022 11.10.2022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понятием «исходное положение» и значением исходного положения для последующего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выполнения упражнения;;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https://studref.com/646849/pedagogika/ishodnye_polozheniya</w:t>
            </w:r>
          </w:p>
        </w:tc>
      </w:tr>
      <w:tr w:rsidR="000522FD">
        <w:trPr>
          <w:trHeight w:hRule="exact" w:val="92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акробатики". </w:t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Строевые упражнения и организующие команды на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уроках физической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13.10.2022 20.10.2022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техники учителя, уточняют выполнение отдельных технических элементов;;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https://fkis.ru/page/1/413.html</w:t>
            </w:r>
          </w:p>
        </w:tc>
      </w:tr>
      <w:tr w:rsidR="000522FD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50" w:lineRule="auto"/>
              <w:ind w:left="72" w:right="432"/>
            </w:pPr>
            <w:r w:rsidRPr="0091216A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Гимнастические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25.10.2022 17.11.2022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образцы техники гимнастических упражнений учителя, уточняют выполнение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отдельных элементов;;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https://ru.wikipedia.org/wiki</w:t>
            </w:r>
          </w:p>
        </w:tc>
      </w:tr>
      <w:tr w:rsidR="000522FD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7" w:lineRule="auto"/>
              <w:ind w:left="72" w:right="432"/>
            </w:pPr>
            <w:r w:rsidRPr="0091216A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"Гимнастика с основами акробатики".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Акробатические упражнения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22.11.2022 13.12.2022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наблюдают и анализируют образцы техники учителя, контролируют её выполнение другими учащимися, помогают им исправлять ошибки;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https://infourok.ru/posobie-po-akrobatike-akrobaticheskie-uprazhneniya-562554.html</w:t>
            </w:r>
          </w:p>
        </w:tc>
      </w:tr>
      <w:tr w:rsidR="000522FD">
        <w:trPr>
          <w:trHeight w:hRule="exact" w:val="92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"Лыжная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подготовка". Строевые команды в лыжной подготовке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15.12.2022 10.01.2023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образцу учителя разучивают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выполнение строевых команд: «Лыжи на плечо!»; «Лыжи под руку!»; «Лыжи к ноге!», стоя на месте в одну шеренгу;;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https://studfile.net/preview/9520872/page:7/</w:t>
            </w:r>
          </w:p>
        </w:tc>
      </w:tr>
      <w:tr w:rsidR="000522FD">
        <w:trPr>
          <w:trHeight w:hRule="exact" w:val="92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"Лыжная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подготовка". Передвижение на лыжах ступающим и скользящим шагом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12.01.2023 07.02.2023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и анализируют образец техники передвижения на лыжах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учителя ступающим шагом, уточняют отдельные её элементы;;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https://infopedia.su/12x3693.html</w:t>
            </w:r>
          </w:p>
        </w:tc>
      </w:tr>
      <w:tr w:rsidR="000522FD">
        <w:trPr>
          <w:trHeight w:hRule="exact" w:val="73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атлетика". </w:t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Равномерное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передвижение в ходьбе и беге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09.02.2023 02.03.2023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6" w:after="0" w:line="250" w:lineRule="auto"/>
              <w:ind w:left="72" w:right="200"/>
              <w:jc w:val="both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обучаются равномерной ходьбе в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колонне по одному с изменением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скорости передвижения (по команде);;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https://ru.wikipedia.org/wiki/</w:t>
            </w:r>
          </w:p>
        </w:tc>
      </w:tr>
      <w:tr w:rsidR="000522FD">
        <w:trPr>
          <w:trHeight w:hRule="exact" w:val="150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Прыжок в длину с места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07.03.2023 28.03.2023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знакомятся с образцом учителя 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правилами его выполнения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(расположение у стартовой линии, принятие исходного положения перед прыжком; выполнение приземления после фазы полёта; измерение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результата после приземления);;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http://www.gto-normy.ru/normativ-gto-pryzhki-v-dlinu/</w:t>
            </w:r>
          </w:p>
        </w:tc>
      </w:tr>
      <w:tr w:rsidR="000522FD">
        <w:trPr>
          <w:trHeight w:hRule="exact" w:val="1096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4.10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"Лёгкая атлетика". </w:t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Прыжок в длину и в высоту с прямого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разбега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11.04.2023 13.04.2023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наблюдают выполнение образца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техники прыжка в высоту с прямого разбега, анализируют основные его фазы (разбег, отталкивание, полёт, приземление);;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https://studme.org/106815/meditsina/pryzhok_vysotu_pryamogo_razbega</w:t>
            </w:r>
          </w:p>
        </w:tc>
      </w:tr>
    </w:tbl>
    <w:p w:rsidR="000522FD" w:rsidRDefault="000522FD">
      <w:pPr>
        <w:autoSpaceDE w:val="0"/>
        <w:autoSpaceDN w:val="0"/>
        <w:spacing w:after="0" w:line="14" w:lineRule="exact"/>
      </w:pPr>
    </w:p>
    <w:p w:rsidR="000522FD" w:rsidRDefault="000522FD">
      <w:pPr>
        <w:sectPr w:rsidR="000522FD">
          <w:pgSz w:w="16840" w:h="11900"/>
          <w:pgMar w:top="284" w:right="640" w:bottom="7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22FD" w:rsidRDefault="000522F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32"/>
        <w:gridCol w:w="2726"/>
        <w:gridCol w:w="528"/>
        <w:gridCol w:w="1104"/>
        <w:gridCol w:w="1142"/>
        <w:gridCol w:w="864"/>
        <w:gridCol w:w="2858"/>
        <w:gridCol w:w="1080"/>
        <w:gridCol w:w="4768"/>
      </w:tblGrid>
      <w:tr w:rsidR="000522FD">
        <w:trPr>
          <w:trHeight w:hRule="exact" w:val="1020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4.11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91216A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 xml:space="preserve">Модуль "Подвижные и спортивные игры".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Подвижные игры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18.04.2023 20.04.2023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разучивают считалки для проведения совместных подвижных игр;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используют их при распределении игровых ролей среди играющих;;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http://cgon.rospotrebnadzor.ru/content/62/969</w:t>
            </w:r>
          </w:p>
        </w:tc>
      </w:tr>
      <w:tr w:rsidR="000522FD">
        <w:trPr>
          <w:trHeight w:hRule="exact" w:val="348"/>
        </w:trPr>
        <w:tc>
          <w:tcPr>
            <w:tcW w:w="3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53</w:t>
            </w:r>
          </w:p>
        </w:tc>
        <w:tc>
          <w:tcPr>
            <w:tcW w:w="11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0522FD"/>
        </w:tc>
      </w:tr>
      <w:tr w:rsidR="000522FD" w:rsidRPr="00F558D2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 </w:t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Прикладно-ориентированная физическая культура</w:t>
            </w:r>
          </w:p>
        </w:tc>
      </w:tr>
      <w:tr w:rsidR="000522FD">
        <w:trPr>
          <w:trHeight w:hRule="exact" w:val="924"/>
        </w:trPr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Рефлексия: демонстрация прироста показателей физических качеств к нормативным требованиям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комплекса ГТО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25.04.2023 30.05.2023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4" w:after="0" w:line="250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демонстрация прироста показателей физических качеств к нормативным требованиям комплекса ГТО;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4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47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https://www.gto.ru/norms</w:t>
            </w:r>
          </w:p>
        </w:tc>
      </w:tr>
      <w:tr w:rsidR="000522FD">
        <w:trPr>
          <w:trHeight w:hRule="exact" w:val="348"/>
        </w:trPr>
        <w:tc>
          <w:tcPr>
            <w:tcW w:w="3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0522FD"/>
        </w:tc>
      </w:tr>
      <w:tr w:rsidR="000522FD">
        <w:trPr>
          <w:trHeight w:hRule="exact" w:val="520"/>
        </w:trPr>
        <w:tc>
          <w:tcPr>
            <w:tcW w:w="3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60</w:t>
            </w:r>
          </w:p>
        </w:tc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0522FD"/>
        </w:tc>
      </w:tr>
    </w:tbl>
    <w:p w:rsidR="000522FD" w:rsidRDefault="000522FD">
      <w:pPr>
        <w:autoSpaceDE w:val="0"/>
        <w:autoSpaceDN w:val="0"/>
        <w:spacing w:after="0" w:line="14" w:lineRule="exact"/>
      </w:pPr>
    </w:p>
    <w:p w:rsidR="000522FD" w:rsidRDefault="000522FD">
      <w:pPr>
        <w:sectPr w:rsidR="000522F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22FD" w:rsidRDefault="000522FD">
      <w:pPr>
        <w:autoSpaceDE w:val="0"/>
        <w:autoSpaceDN w:val="0"/>
        <w:spacing w:after="78" w:line="220" w:lineRule="exact"/>
      </w:pPr>
    </w:p>
    <w:p w:rsidR="000522FD" w:rsidRDefault="0057132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522F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0522F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2FD" w:rsidRDefault="000522F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2FD" w:rsidRDefault="000522FD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2FD" w:rsidRDefault="000522F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22FD" w:rsidRDefault="000522FD"/>
        </w:tc>
      </w:tr>
      <w:tr w:rsidR="000522F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ТБ на уроке физической 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22F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Что понимается под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физической культурой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22FD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22F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22F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Личная гигиена 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гигиенические процедуры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22F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22F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Утренняя зарядка 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физкультминутка в режиме дня школьника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акробатики. Техника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безопасности на уроке физическая культура.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Гимнастика с основами акробатики. Исходные положения в физических упражнениях.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Гимнастика с основами акробатики. Исходные положения в физических упражнениях.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Гимнастика с основами акробатики. Исходные положения в физических упражнениях.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Гимнастика с основами акробатики. Исходные положения в физических упражнениях.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522FD" w:rsidRDefault="000522FD">
      <w:pPr>
        <w:autoSpaceDE w:val="0"/>
        <w:autoSpaceDN w:val="0"/>
        <w:spacing w:after="0" w:line="14" w:lineRule="exact"/>
      </w:pPr>
    </w:p>
    <w:p w:rsidR="000522FD" w:rsidRDefault="000522FD">
      <w:pPr>
        <w:sectPr w:rsidR="000522FD">
          <w:pgSz w:w="11900" w:h="16840"/>
          <w:pgMar w:top="298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22FD" w:rsidRDefault="000522F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522F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акробатики. Строевые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и организующие команды на уроках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физической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акробатики. Строевые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и организующие команды на уроках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физической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акробатики. Строевые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и организующие команды на уроках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физической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акробатики. Строевые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и организующие команды на уроках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физической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акробатики. Гимнастические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акробатики. Гимнастические упражнения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акробатики. Гимнастические упражнения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акробатики. Гимнастические упражнения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акробатики. Гимнастические упражнения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акробатики. Гимнастические упражнения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акробатики. Акробатические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0522FD" w:rsidRDefault="000522FD">
      <w:pPr>
        <w:autoSpaceDE w:val="0"/>
        <w:autoSpaceDN w:val="0"/>
        <w:spacing w:after="0" w:line="14" w:lineRule="exact"/>
      </w:pPr>
    </w:p>
    <w:p w:rsidR="000522FD" w:rsidRDefault="000522FD">
      <w:pPr>
        <w:sectPr w:rsidR="000522FD">
          <w:pgSz w:w="11900" w:h="16840"/>
          <w:pgMar w:top="284" w:right="650" w:bottom="3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22FD" w:rsidRDefault="000522F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522F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акробатики. Акробатические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акробатики. Акробатические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акробатики. Акробатические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акробатики. Акробатические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Гимнастика с основами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акробатики. Акробатические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86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Строевые команды в лыжной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86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Строевые команды в лыжной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86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Строевые команды в лыжной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100" w:after="0"/>
              <w:ind w:left="72" w:right="86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Строевые команды в лыжной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86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Строевые команды в лыжной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86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Строевые команды в лыжной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522FD" w:rsidRDefault="000522FD">
      <w:pPr>
        <w:autoSpaceDE w:val="0"/>
        <w:autoSpaceDN w:val="0"/>
        <w:spacing w:after="0" w:line="14" w:lineRule="exact"/>
      </w:pPr>
    </w:p>
    <w:p w:rsidR="000522FD" w:rsidRDefault="000522FD">
      <w:pPr>
        <w:sectPr w:rsidR="000522FD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22FD" w:rsidRDefault="000522F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Передвижение на лыжах ступающим 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скользящим шагом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Передвижение на лыжах ступающим 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скользящим шагом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Передвижение на лыжах ступающим 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скользящим шагом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Передвижение на лыжах ступающим 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скользящим шагом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Передвижение на лыжах ступающим 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скользящим шагом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Передвижение на лыжах ступающим 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скользящим шагом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Передвижение на лыжах ступающим 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скользящим шагом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Лыжная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подготовка. Передвижение на лыжах ступающим и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скользящим шагом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Лёгкая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атлетика. Равномерное передвижение в ходьбе и беге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Лёгкая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атлетика. Равномерное передвижение в ходьбе и беге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522FD" w:rsidRDefault="000522FD">
      <w:pPr>
        <w:autoSpaceDE w:val="0"/>
        <w:autoSpaceDN w:val="0"/>
        <w:spacing w:after="0" w:line="14" w:lineRule="exact"/>
      </w:pPr>
    </w:p>
    <w:p w:rsidR="000522FD" w:rsidRDefault="000522FD">
      <w:pPr>
        <w:sectPr w:rsidR="000522FD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22FD" w:rsidRDefault="000522F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Лёгкая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атлетика. Равномерное передвижение в ходьбе и беге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Лёгкая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атлетика. Равномерное передвижение в ходьбе и беге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8" w:lineRule="auto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Лёгкая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атлетика. Равномерное передвижение в ходьбе и беге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Лёгкая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атлетика. Равномерное передвижение в ходьбе и беге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Лёгкая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атлетика. Равномерное передвижение в ходьбе и беге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Лёгкая атлетика. Прыжок в длину с места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Лёгкая атлетика. Прыжок в длину с места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Лёгкая атлетика. Прыжок в длину с места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Лёгкая атлетика. Прыжок в длину с места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Лёгкая атлетика. Прыжок в длину с места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Лёгкая атлетика. Прыжок в длину с места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Лёгкая атлетика. Прыжок в длину с места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0522F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Лёгкая атлетика. Прыжок в длину и в высоту с прямого разбега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Лёгкая атлетика. Прыжок в длину и в высоту с прямого разбега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0522FD" w:rsidRDefault="000522FD">
      <w:pPr>
        <w:autoSpaceDE w:val="0"/>
        <w:autoSpaceDN w:val="0"/>
        <w:spacing w:after="0" w:line="14" w:lineRule="exact"/>
      </w:pPr>
    </w:p>
    <w:p w:rsidR="000522FD" w:rsidRDefault="000522FD">
      <w:pPr>
        <w:sectPr w:rsidR="000522FD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22FD" w:rsidRDefault="000522F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0522F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 спортивные игры. Подвижные игры.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Подвижные и спортивные игры. Подвижные игры.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Рефлексия: демонстрация прироста показателей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физических качеств к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нормативным требованиям комплекса ГТО.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Сгибания и разгибания рук (д)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подтягивания (м).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Рефлексия: демонстрация прироста показателей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физических качеств к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нормативным требованиям комплекса ГТО.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Гибкость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Рефлексия: демонстрация прироста показателей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физических качеств к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нормативным требованиям комплекса ГТО.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Бег 60 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81" w:lineRule="auto"/>
              <w:ind w:left="72"/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Рефлексия: демонстрация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прироста показателей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физических качеств к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нормативным требованиям комплекса ГТО.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Скручивания на пресс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Рефлексия: демонстрация прироста показателей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физических качеств к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нормативным требованиям комплекса ГТО.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Бег 1000 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Рефлексия: демонстрация прироста показателей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физических качеств к </w:t>
            </w:r>
            <w:r w:rsidRPr="0091216A">
              <w:rPr>
                <w:lang w:val="ru-RU"/>
              </w:rPr>
              <w:br/>
            </w: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нормативным требованиям комплекса ГТО.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Бег 60 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22FD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Pr="0091216A" w:rsidRDefault="0057132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12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22FD" w:rsidRDefault="0057132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</w:t>
            </w:r>
          </w:p>
        </w:tc>
      </w:tr>
    </w:tbl>
    <w:p w:rsidR="000522FD" w:rsidRDefault="000522FD">
      <w:pPr>
        <w:autoSpaceDE w:val="0"/>
        <w:autoSpaceDN w:val="0"/>
        <w:spacing w:after="0" w:line="14" w:lineRule="exact"/>
      </w:pPr>
    </w:p>
    <w:p w:rsidR="000522FD" w:rsidRDefault="000522FD">
      <w:pPr>
        <w:sectPr w:rsidR="000522FD">
          <w:pgSz w:w="11900" w:h="16840"/>
          <w:pgMar w:top="284" w:right="650" w:bottom="5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22FD" w:rsidRDefault="000522FD">
      <w:pPr>
        <w:autoSpaceDE w:val="0"/>
        <w:autoSpaceDN w:val="0"/>
        <w:spacing w:after="78" w:line="220" w:lineRule="exact"/>
      </w:pPr>
    </w:p>
    <w:p w:rsidR="000522FD" w:rsidRDefault="0057132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522FD" w:rsidRDefault="00571329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0522FD" w:rsidRPr="0091216A" w:rsidRDefault="00571329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Введите свой вариант:</w:t>
      </w:r>
    </w:p>
    <w:p w:rsidR="000522FD" w:rsidRPr="0091216A" w:rsidRDefault="00571329">
      <w:pPr>
        <w:autoSpaceDE w:val="0"/>
        <w:autoSpaceDN w:val="0"/>
        <w:spacing w:before="262" w:after="0" w:line="230" w:lineRule="auto"/>
        <w:rPr>
          <w:lang w:val="ru-RU"/>
        </w:rPr>
      </w:pPr>
      <w:r w:rsidRPr="0091216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522FD" w:rsidRPr="0091216A" w:rsidRDefault="00571329">
      <w:pPr>
        <w:autoSpaceDE w:val="0"/>
        <w:autoSpaceDN w:val="0"/>
        <w:spacing w:before="166" w:after="0" w:line="230" w:lineRule="auto"/>
        <w:rPr>
          <w:lang w:val="ru-RU"/>
        </w:rPr>
      </w:pP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культура. 1-4 классы В.И. Лях.</w:t>
      </w:r>
    </w:p>
    <w:p w:rsidR="000522FD" w:rsidRPr="0091216A" w:rsidRDefault="00571329">
      <w:pPr>
        <w:autoSpaceDE w:val="0"/>
        <w:autoSpaceDN w:val="0"/>
        <w:spacing w:before="262" w:after="0" w:line="230" w:lineRule="auto"/>
        <w:rPr>
          <w:lang w:val="ru-RU"/>
        </w:rPr>
      </w:pPr>
      <w:r w:rsidRPr="0091216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522FD" w:rsidRDefault="00571329">
      <w:pPr>
        <w:autoSpaceDE w:val="0"/>
        <w:autoSpaceDN w:val="0"/>
        <w:spacing w:before="168" w:after="0" w:line="281" w:lineRule="auto"/>
        <w:ind w:right="3456"/>
      </w:pPr>
      <w:r>
        <w:rPr>
          <w:rFonts w:ascii="Times New Roman" w:eastAsia="Times New Roman" w:hAnsi="Times New Roman"/>
          <w:color w:val="000000"/>
          <w:sz w:val="24"/>
        </w:rPr>
        <w:t xml:space="preserve">https://ru.wikipedia.org/wiki/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http://school- collection.edu.ru/cat alog/teacher/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http://school- collection.edu.ru/cat alog/teacher/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https://studme.org/106815/meditsina/pryzhok_vysotu_pryamogo_razbega https://www.gto.ru/norms</w:t>
      </w:r>
    </w:p>
    <w:p w:rsidR="000522FD" w:rsidRDefault="000522FD">
      <w:pPr>
        <w:sectPr w:rsidR="000522F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22FD" w:rsidRDefault="000522FD">
      <w:pPr>
        <w:autoSpaceDE w:val="0"/>
        <w:autoSpaceDN w:val="0"/>
        <w:spacing w:after="78" w:line="220" w:lineRule="exact"/>
      </w:pPr>
    </w:p>
    <w:p w:rsidR="000522FD" w:rsidRPr="0091216A" w:rsidRDefault="00571329">
      <w:pPr>
        <w:autoSpaceDE w:val="0"/>
        <w:autoSpaceDN w:val="0"/>
        <w:spacing w:after="0" w:line="230" w:lineRule="auto"/>
        <w:rPr>
          <w:lang w:val="ru-RU"/>
        </w:rPr>
      </w:pPr>
      <w:r w:rsidRPr="0091216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522FD" w:rsidRPr="0091216A" w:rsidRDefault="00571329">
      <w:pPr>
        <w:autoSpaceDE w:val="0"/>
        <w:autoSpaceDN w:val="0"/>
        <w:spacing w:before="346" w:after="0" w:line="302" w:lineRule="auto"/>
        <w:ind w:right="2016"/>
        <w:rPr>
          <w:lang w:val="ru-RU"/>
        </w:rPr>
      </w:pPr>
      <w:r w:rsidRPr="009121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91216A">
        <w:rPr>
          <w:lang w:val="ru-RU"/>
        </w:rPr>
        <w:br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Стадион, спортивный зал, волейбольная сетка, Баскетбольный щит, Разметка и т. д</w:t>
      </w:r>
    </w:p>
    <w:p w:rsidR="000522FD" w:rsidRPr="0091216A" w:rsidRDefault="00571329">
      <w:pPr>
        <w:autoSpaceDE w:val="0"/>
        <w:autoSpaceDN w:val="0"/>
        <w:spacing w:before="262" w:after="0" w:line="302" w:lineRule="auto"/>
        <w:ind w:right="1152"/>
        <w:rPr>
          <w:lang w:val="ru-RU"/>
        </w:rPr>
      </w:pPr>
      <w:r w:rsidRPr="009121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91216A">
        <w:rPr>
          <w:lang w:val="ru-RU"/>
        </w:rPr>
        <w:br/>
      </w:r>
      <w:r w:rsidRPr="0091216A">
        <w:rPr>
          <w:rFonts w:ascii="Times New Roman" w:eastAsia="Times New Roman" w:hAnsi="Times New Roman"/>
          <w:color w:val="000000"/>
          <w:sz w:val="24"/>
          <w:lang w:val="ru-RU"/>
        </w:rPr>
        <w:t>Спортивный инвентарь: Свисток, секундомер, линейка, эстафетные палочки, мячи, кольца</w:t>
      </w:r>
    </w:p>
    <w:p w:rsidR="000522FD" w:rsidRPr="0091216A" w:rsidRDefault="000522FD">
      <w:pPr>
        <w:rPr>
          <w:lang w:val="ru-RU"/>
        </w:rPr>
        <w:sectPr w:rsidR="000522FD" w:rsidRPr="0091216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71329" w:rsidRPr="0091216A" w:rsidRDefault="00571329">
      <w:pPr>
        <w:rPr>
          <w:lang w:val="ru-RU"/>
        </w:rPr>
      </w:pPr>
    </w:p>
    <w:sectPr w:rsidR="00571329" w:rsidRPr="0091216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522FD"/>
    <w:rsid w:val="0006063C"/>
    <w:rsid w:val="0015074B"/>
    <w:rsid w:val="0029639D"/>
    <w:rsid w:val="00326F90"/>
    <w:rsid w:val="00571329"/>
    <w:rsid w:val="005C16B8"/>
    <w:rsid w:val="007B5E96"/>
    <w:rsid w:val="0091216A"/>
    <w:rsid w:val="009938E6"/>
    <w:rsid w:val="00AA1D8D"/>
    <w:rsid w:val="00B47730"/>
    <w:rsid w:val="00CB0664"/>
    <w:rsid w:val="00F558D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CDF883-957F-41BD-9527-4D01E1D3D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3950</Words>
  <Characters>22520</Characters>
  <Application>Microsoft Office Word</Application>
  <DocSecurity>0</DocSecurity>
  <Lines>187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влад закудряев</cp:lastModifiedBy>
  <cp:revision>6</cp:revision>
  <dcterms:created xsi:type="dcterms:W3CDTF">2022-09-11T15:55:00Z</dcterms:created>
  <dcterms:modified xsi:type="dcterms:W3CDTF">2022-09-19T20:33:00Z</dcterms:modified>
</cp:coreProperties>
</file>