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  <w:lang w:val="ru-RU"/>
        </w:rPr>
        <w:t>Череповецкий муниципальный район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"Ботовская школа"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12"/>
        <w:tblpPr w:leftFromText="180" w:rightFromText="180" w:vertAnchor="text" w:horzAnchor="page" w:tblpX="1228" w:tblpY="234"/>
        <w:tblOverlap w:val="never"/>
        <w:tblW w:w="103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6"/>
        <w:gridCol w:w="3466"/>
        <w:gridCol w:w="34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4" w:hRule="atLeast"/>
        </w:trPr>
        <w:tc>
          <w:tcPr>
            <w:tcW w:w="3466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6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Голышева В.А.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 от «30»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6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Крупнова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348 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(ID 1310621)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hint="default" w:ascii="Times New Roman" w:hAnsi="Times New Roman"/>
          <w:b/>
          <w:color w:val="000000"/>
          <w:sz w:val="28"/>
          <w:lang w:val="ru-RU"/>
        </w:rPr>
        <w:t>История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6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 Смелова</w:t>
      </w:r>
      <w:r>
        <w:rPr>
          <w:rFonts w:hint="default" w:ascii="Times New Roman" w:hAnsi="Times New Roman"/>
          <w:color w:val="000000"/>
          <w:sz w:val="28"/>
          <w:lang w:val="ru-RU"/>
        </w:rPr>
        <w:t xml:space="preserve"> Анна Анатолевна</w:t>
      </w:r>
    </w:p>
    <w:p>
      <w:pPr>
        <w:spacing w:after="0"/>
        <w:ind w:left="0" w:leftChars="0" w:firstLine="0" w:firstLineChars="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458b4ee-a00e-40a0-8883-17f4d0e32868"/>
    </w:p>
    <w:p>
      <w:pPr>
        <w:spacing w:after="0"/>
        <w:ind w:left="0" w:leftChars="0" w:firstLine="0" w:firstLineChars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д.Ботово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Аннотация к рабочей программе по учебному предмету «История» для обучающихся 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класса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</w:pPr>
      <w:bookmarkStart w:id="4" w:name="_GoBack"/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Рабочая программа предназначена для изучения истории в основной школе (5-9 классы),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составлена в соответствии с положениями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: 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государственного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образовательного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стандарта основного общего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образования;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Концепции нового единого учебно-методического комплекса по отечественной истории;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Историко-культурного стандарта;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Федерального перечня учебников, разрешенных к использованию в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2023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-202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>4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 xml:space="preserve"> уч. году.</w:t>
      </w:r>
    </w:p>
    <w:p>
      <w:pPr>
        <w:pStyle w:val="90"/>
        <w:keepNext w:val="0"/>
        <w:keepLines w:val="0"/>
        <w:widowControl/>
        <w:numPr>
          <w:ilvl w:val="0"/>
          <w:numId w:val="11"/>
        </w:numPr>
        <w:suppressLineNumbers w:val="0"/>
        <w:wordWrap/>
        <w:spacing w:before="0" w:beforeAutospacing="0" w:after="0" w:afterAutospacing="0" w:line="15" w:lineRule="atLeast"/>
        <w:ind w:left="420" w:leftChars="0" w:right="0" w:hanging="420" w:firstLineChars="0"/>
        <w:jc w:val="both"/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Примерной программы по истории для 5-10 классов, авторской программы по Истории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России к предметной линии учебников Н. М. Арсентьева, А. А. Данилова и др. под редакцией А.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 w:eastAsia="zh-CN"/>
        </w:rPr>
        <w:t xml:space="preserve"> </w:t>
      </w:r>
      <w:r>
        <w:rPr>
          <w:rStyle w:val="28"/>
          <w:rFonts w:hint="default" w:ascii="Times New Roman" w:hAnsi="Times New Roman" w:eastAsia="Helvetica Neue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en-US" w:eastAsia="zh-CN"/>
        </w:rPr>
        <w:t>В. Торкунова в основной школе (6—9 классы), авторских программ А.А. Вигасина - А.О. Сороко-Цюпы «Всеобщая история», М. «Просвещение».</w:t>
      </w:r>
    </w:p>
    <w:bookmarkEnd w:id="4"/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ОБЩАЯ ХАРАКТЕРИСТИКА УЧЕБНОГО ПРЕДМЕТА «ИСТОРИЯ»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ЦЕЛИ ИЗУЧЕНИЯ УЧЕБНОГО ПРЕДМЕТА «ИСТОРИЯ»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/>
          <w:iCs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Целью</w:t>
      </w: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 w:firstLine="567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/>
          <w:iCs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Задачами</w:t>
      </w: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 xml:space="preserve"> изучения истории являются: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формирование у молодого поколения ориентиров для гражданской, этнонациональной, социальной, культурной самоидентификации в окружающем мире;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240" w:lineRule="auto"/>
        <w:ind w:left="0" w:right="0" w:hanging="36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овладение знаниями </w:t>
      </w: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об основных этапах развит</w:t>
      </w: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ия человеческого общества, при особом внимании к месту и роли России во всемирно-историческом процессе;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wordWrap/>
        <w:spacing w:before="0" w:beforeAutospacing="0" w:after="75" w:afterAutospacing="0" w:line="15" w:lineRule="atLeast"/>
        <w:ind w:left="0" w:right="0" w:hanging="36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Style w:val="28"/>
          <w:rFonts w:hint="default" w:ascii="Times New Roman" w:hAnsi="Times New Roman" w:eastAsia="Helvetica Neue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МЕСТО УЧЕБНОГО ПРЕДМЕТА «ИСТОРИЯ» В УЧЕБНОМ ПЛАНЕ</w:t>
      </w: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pStyle w:val="90"/>
        <w:keepNext w:val="0"/>
        <w:keepLines w:val="0"/>
        <w:widowControl/>
        <w:suppressLineNumbers w:val="0"/>
        <w:wordWrap/>
        <w:spacing w:before="0" w:beforeAutospacing="0" w:after="0" w:afterAutospacing="0" w:line="15" w:lineRule="atLeast"/>
        <w:ind w:left="0" w:right="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</w:rPr>
        <w:t>На изучение предмета «История» в 5-8 классах отводится по 68 часов (2 часа в неделю)</w:t>
      </w:r>
      <w:r>
        <w:rPr>
          <w:rFonts w:hint="default" w:ascii="Times New Roman" w:hAnsi="Times New Roman" w:eastAsia="Helvetica Neue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vertAlign w:val="baseline"/>
          <w:lang w:val="ru-RU"/>
        </w:rPr>
        <w:t>.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134" w:right="850" w:bottom="1134" w:left="1701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03D4AB"/>
    <w:multiLevelType w:val="singleLevel"/>
    <w:tmpl w:val="D403D4A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1">
    <w:nsid w:val="4091A772"/>
    <w:multiLevelType w:val="multilevel"/>
    <w:tmpl w:val="4091A77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F6360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DBF6360"/>
    <w:rsid w:val="190E7F15"/>
    <w:rsid w:val="1C613D6C"/>
    <w:rsid w:val="2E6C3FD4"/>
    <w:rsid w:val="3D2E204C"/>
    <w:rsid w:val="48F1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2023-09-02T14:45:00Z</dcterms:created>
  <dc:creator>Анна Смелова</dc:creator>
  <cp:lastModifiedBy>Анна Смелова</cp:lastModifiedBy>
  <dcterms:modified xsi:type="dcterms:W3CDTF">2023-09-03T10:49:05Z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6F976571E9604611AEDAF8AFB409B865_11</vt:lpwstr>
  </property>
</Properties>
</file>