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2154" w:rsidRPr="00BE2ED4" w:rsidRDefault="00A2387E" w:rsidP="00BE2ED4">
      <w:pPr>
        <w:jc w:val="center"/>
        <w:rPr>
          <w:rFonts w:ascii="Times New Roman" w:hAnsi="Times New Roman" w:cs="Times New Roman"/>
          <w:b/>
          <w:sz w:val="28"/>
          <w:szCs w:val="28"/>
          <w:lang w:val="ru-RU"/>
        </w:rPr>
      </w:pPr>
      <w:r w:rsidRPr="00BE2ED4">
        <w:rPr>
          <w:rFonts w:ascii="Times New Roman" w:hAnsi="Times New Roman" w:cs="Times New Roman"/>
          <w:b/>
          <w:sz w:val="28"/>
          <w:szCs w:val="28"/>
          <w:lang w:val="ru-RU"/>
        </w:rPr>
        <w:t>МИНИСТЕРСТВО ПРОСВЕЩЕНИЯ РОССИЙСКОЙ ФЕДЕРАЦИИ</w:t>
      </w:r>
    </w:p>
    <w:p w:rsidR="009B2154" w:rsidRPr="00BE2ED4" w:rsidRDefault="00A2387E" w:rsidP="00BE2ED4">
      <w:pPr>
        <w:jc w:val="center"/>
        <w:rPr>
          <w:rFonts w:ascii="Times New Roman" w:hAnsi="Times New Roman" w:cs="Times New Roman"/>
          <w:b/>
          <w:sz w:val="28"/>
          <w:szCs w:val="28"/>
          <w:lang w:val="ru-RU"/>
        </w:rPr>
      </w:pPr>
      <w:bookmarkStart w:id="0" w:name="1eb77c33-d027-4f76-85be-585d0c425f98"/>
      <w:r w:rsidRPr="00BE2ED4">
        <w:rPr>
          <w:rFonts w:ascii="Times New Roman" w:hAnsi="Times New Roman" w:cs="Times New Roman"/>
          <w:b/>
          <w:sz w:val="28"/>
          <w:szCs w:val="28"/>
          <w:lang w:val="ru-RU"/>
        </w:rPr>
        <w:t>Департамент образования Вологодской области</w:t>
      </w:r>
      <w:bookmarkEnd w:id="0"/>
    </w:p>
    <w:p w:rsidR="009B2154" w:rsidRPr="00BE2ED4" w:rsidRDefault="00A2387E" w:rsidP="00BE2ED4">
      <w:pPr>
        <w:jc w:val="center"/>
        <w:rPr>
          <w:rFonts w:ascii="Times New Roman" w:hAnsi="Times New Roman" w:cs="Times New Roman"/>
          <w:b/>
          <w:sz w:val="28"/>
          <w:szCs w:val="28"/>
          <w:lang w:val="ru-RU"/>
        </w:rPr>
      </w:pPr>
      <w:bookmarkStart w:id="1" w:name="bb975b3c-160f-47bf-a70c-1cd3a1bd85cb"/>
      <w:r w:rsidRPr="00BE2ED4">
        <w:rPr>
          <w:rFonts w:ascii="Times New Roman" w:hAnsi="Times New Roman" w:cs="Times New Roman"/>
          <w:b/>
          <w:sz w:val="28"/>
          <w:szCs w:val="28"/>
          <w:lang w:val="ru-RU"/>
        </w:rPr>
        <w:t>Управление образования администрации Череповецкого муниципального района</w:t>
      </w:r>
      <w:bookmarkEnd w:id="1"/>
    </w:p>
    <w:p w:rsidR="009B2154" w:rsidRPr="00BE2ED4" w:rsidRDefault="00A2387E" w:rsidP="00BE2ED4">
      <w:pPr>
        <w:jc w:val="center"/>
        <w:rPr>
          <w:rFonts w:ascii="Times New Roman" w:hAnsi="Times New Roman" w:cs="Times New Roman"/>
          <w:b/>
          <w:sz w:val="28"/>
          <w:szCs w:val="28"/>
        </w:rPr>
      </w:pPr>
      <w:r w:rsidRPr="00BE2ED4">
        <w:rPr>
          <w:rFonts w:ascii="Times New Roman" w:hAnsi="Times New Roman" w:cs="Times New Roman"/>
          <w:b/>
          <w:sz w:val="28"/>
          <w:szCs w:val="28"/>
        </w:rPr>
        <w:t>МОУ "Ботовск</w:t>
      </w:r>
      <w:r w:rsidRPr="00BE2ED4">
        <w:rPr>
          <w:rFonts w:ascii="Times New Roman" w:hAnsi="Times New Roman" w:cs="Times New Roman"/>
          <w:b/>
          <w:sz w:val="28"/>
          <w:szCs w:val="28"/>
          <w:lang w:val="ru-RU"/>
        </w:rPr>
        <w:t>ий центр образования</w:t>
      </w:r>
      <w:r w:rsidRPr="00BE2ED4">
        <w:rPr>
          <w:rFonts w:ascii="Times New Roman" w:hAnsi="Times New Roman" w:cs="Times New Roman"/>
          <w:b/>
          <w:sz w:val="28"/>
          <w:szCs w:val="28"/>
        </w:rPr>
        <w:t>"</w:t>
      </w:r>
    </w:p>
    <w:p w:rsidR="009B2154" w:rsidRPr="00BE2ED4" w:rsidRDefault="009B2154" w:rsidP="006A544E">
      <w:pPr>
        <w:rPr>
          <w:rFonts w:ascii="Times New Roman" w:hAnsi="Times New Roman" w:cs="Times New Roman"/>
          <w:sz w:val="24"/>
          <w:szCs w:val="24"/>
        </w:rPr>
      </w:pPr>
    </w:p>
    <w:tbl>
      <w:tblPr>
        <w:tblW w:w="0" w:type="auto"/>
        <w:tblInd w:w="108" w:type="dxa"/>
        <w:tblLayout w:type="fixed"/>
        <w:tblLook w:val="0000" w:firstRow="0" w:lastRow="0" w:firstColumn="0" w:lastColumn="0" w:noHBand="0" w:noVBand="0"/>
      </w:tblPr>
      <w:tblGrid>
        <w:gridCol w:w="3114"/>
        <w:gridCol w:w="3115"/>
        <w:gridCol w:w="3115"/>
      </w:tblGrid>
      <w:tr w:rsidR="00D93902" w:rsidRPr="00BE2ED4" w:rsidTr="00D93902">
        <w:trPr>
          <w:trHeight w:val="1"/>
        </w:trPr>
        <w:tc>
          <w:tcPr>
            <w:tcW w:w="3114" w:type="dxa"/>
            <w:shd w:val="clear" w:color="auto" w:fill="FFFFFF"/>
          </w:tcPr>
          <w:p w:rsidR="00D93902" w:rsidRPr="00BE2ED4" w:rsidRDefault="00D93902" w:rsidP="006A544E">
            <w:pPr>
              <w:rPr>
                <w:rFonts w:ascii="Times New Roman" w:eastAsia="Times New Roman" w:hAnsi="Times New Roman" w:cs="Times New Roman"/>
                <w:sz w:val="24"/>
                <w:szCs w:val="24"/>
                <w:lang w:val="ru-RU"/>
              </w:rPr>
            </w:pPr>
            <w:r w:rsidRPr="00BE2ED4">
              <w:rPr>
                <w:rFonts w:ascii="Times New Roman" w:eastAsia="Times New Roman" w:hAnsi="Times New Roman" w:cs="Times New Roman"/>
                <w:sz w:val="24"/>
                <w:szCs w:val="24"/>
                <w:lang w:val="ru-RU"/>
              </w:rPr>
              <w:t>РАССМОТРЕНО</w:t>
            </w:r>
          </w:p>
          <w:p w:rsidR="00D93902" w:rsidRPr="00BE2ED4" w:rsidRDefault="00D93902" w:rsidP="006A544E">
            <w:pPr>
              <w:rPr>
                <w:rFonts w:ascii="Times New Roman" w:eastAsia="Times New Roman" w:hAnsi="Times New Roman" w:cs="Times New Roman"/>
                <w:sz w:val="24"/>
                <w:szCs w:val="24"/>
                <w:lang w:val="ru-RU"/>
              </w:rPr>
            </w:pPr>
            <w:r w:rsidRPr="00BE2ED4">
              <w:rPr>
                <w:rFonts w:ascii="Times New Roman" w:eastAsia="Times New Roman" w:hAnsi="Times New Roman" w:cs="Times New Roman"/>
                <w:sz w:val="24"/>
                <w:szCs w:val="24"/>
                <w:lang w:val="ru-RU"/>
              </w:rPr>
              <w:t>Педсовет</w:t>
            </w:r>
          </w:p>
          <w:p w:rsidR="00D93902" w:rsidRPr="00BE2ED4" w:rsidRDefault="00D93902" w:rsidP="006A544E">
            <w:pPr>
              <w:rPr>
                <w:rFonts w:ascii="Times New Roman" w:eastAsia="Times New Roman" w:hAnsi="Times New Roman" w:cs="Times New Roman"/>
                <w:sz w:val="24"/>
                <w:szCs w:val="24"/>
                <w:lang w:val="ru-RU"/>
              </w:rPr>
            </w:pPr>
            <w:r w:rsidRPr="00BE2ED4">
              <w:rPr>
                <w:rFonts w:ascii="Times New Roman" w:eastAsia="Times New Roman" w:hAnsi="Times New Roman" w:cs="Times New Roman"/>
                <w:sz w:val="24"/>
                <w:szCs w:val="24"/>
                <w:lang w:val="ru-RU"/>
              </w:rPr>
              <w:t xml:space="preserve">Протокол от «29» августа   2024 г. </w:t>
            </w:r>
            <w:r w:rsidRPr="00BE2ED4">
              <w:rPr>
                <w:rFonts w:ascii="Times New Roman" w:eastAsia="Segoe UI Symbol" w:hAnsi="Times New Roman" w:cs="Times New Roman"/>
                <w:sz w:val="24"/>
                <w:szCs w:val="24"/>
                <w:lang w:val="ru-RU"/>
              </w:rPr>
              <w:t>№</w:t>
            </w:r>
            <w:r w:rsidRPr="00BE2ED4">
              <w:rPr>
                <w:rFonts w:ascii="Times New Roman" w:eastAsia="Times New Roman" w:hAnsi="Times New Roman" w:cs="Times New Roman"/>
                <w:sz w:val="24"/>
                <w:szCs w:val="24"/>
                <w:lang w:val="ru-RU"/>
              </w:rPr>
              <w:t>1</w:t>
            </w:r>
          </w:p>
        </w:tc>
        <w:tc>
          <w:tcPr>
            <w:tcW w:w="3115" w:type="dxa"/>
            <w:shd w:val="clear" w:color="auto" w:fill="FFFFFF"/>
          </w:tcPr>
          <w:p w:rsidR="00D93902" w:rsidRPr="00BE2ED4" w:rsidRDefault="00D93902" w:rsidP="006A544E">
            <w:pPr>
              <w:rPr>
                <w:rFonts w:ascii="Times New Roman" w:eastAsia="Times New Roman" w:hAnsi="Times New Roman" w:cs="Times New Roman"/>
                <w:sz w:val="24"/>
                <w:szCs w:val="24"/>
                <w:lang w:val="ru-RU"/>
              </w:rPr>
            </w:pPr>
            <w:r w:rsidRPr="00BE2ED4">
              <w:rPr>
                <w:rFonts w:ascii="Times New Roman" w:eastAsia="Times New Roman" w:hAnsi="Times New Roman" w:cs="Times New Roman"/>
                <w:sz w:val="24"/>
                <w:szCs w:val="24"/>
                <w:lang w:val="ru-RU"/>
              </w:rPr>
              <w:t>СОГЛАСОВАНО</w:t>
            </w:r>
          </w:p>
          <w:p w:rsidR="00D93902" w:rsidRPr="00BE2ED4" w:rsidRDefault="00D93902" w:rsidP="006A544E">
            <w:pPr>
              <w:rPr>
                <w:rFonts w:ascii="Times New Roman" w:eastAsia="Times New Roman" w:hAnsi="Times New Roman" w:cs="Times New Roman"/>
                <w:sz w:val="24"/>
                <w:szCs w:val="24"/>
                <w:lang w:val="ru-RU"/>
              </w:rPr>
            </w:pPr>
            <w:r w:rsidRPr="00BE2ED4">
              <w:rPr>
                <w:rFonts w:ascii="Times New Roman" w:eastAsia="Times New Roman" w:hAnsi="Times New Roman" w:cs="Times New Roman"/>
                <w:sz w:val="24"/>
                <w:szCs w:val="24"/>
                <w:lang w:val="ru-RU"/>
              </w:rPr>
              <w:t>Руководитель ШМО</w:t>
            </w:r>
          </w:p>
          <w:p w:rsidR="00D93902" w:rsidRPr="00BE2ED4" w:rsidRDefault="00D93902" w:rsidP="006A544E">
            <w:pPr>
              <w:rPr>
                <w:rFonts w:ascii="Times New Roman" w:eastAsia="Times New Roman" w:hAnsi="Times New Roman" w:cs="Times New Roman"/>
                <w:sz w:val="24"/>
                <w:szCs w:val="24"/>
                <w:lang w:val="ru-RU"/>
              </w:rPr>
            </w:pPr>
            <w:r w:rsidRPr="00BE2ED4">
              <w:rPr>
                <w:rFonts w:ascii="Times New Roman" w:eastAsia="Times New Roman" w:hAnsi="Times New Roman" w:cs="Times New Roman"/>
                <w:sz w:val="24"/>
                <w:szCs w:val="24"/>
                <w:lang w:val="ru-RU"/>
              </w:rPr>
              <w:t xml:space="preserve">________________________ </w:t>
            </w:r>
          </w:p>
          <w:p w:rsidR="00D93902" w:rsidRPr="00BE2ED4" w:rsidRDefault="00D93902" w:rsidP="006A544E">
            <w:pPr>
              <w:rPr>
                <w:rFonts w:ascii="Times New Roman" w:eastAsia="Times New Roman" w:hAnsi="Times New Roman" w:cs="Times New Roman"/>
                <w:sz w:val="24"/>
                <w:szCs w:val="24"/>
                <w:lang w:val="ru-RU"/>
              </w:rPr>
            </w:pPr>
            <w:r w:rsidRPr="00BE2ED4">
              <w:rPr>
                <w:rFonts w:ascii="Times New Roman" w:eastAsia="Times New Roman" w:hAnsi="Times New Roman" w:cs="Times New Roman"/>
                <w:sz w:val="24"/>
                <w:szCs w:val="24"/>
                <w:lang w:val="ru-RU"/>
              </w:rPr>
              <w:t>Голышева В.А.</w:t>
            </w:r>
          </w:p>
          <w:p w:rsidR="00D93902" w:rsidRPr="00BE2ED4" w:rsidRDefault="00D93902" w:rsidP="006A544E">
            <w:pPr>
              <w:rPr>
                <w:rFonts w:ascii="Times New Roman" w:eastAsia="Calibri" w:hAnsi="Times New Roman" w:cs="Times New Roman"/>
                <w:sz w:val="24"/>
                <w:szCs w:val="24"/>
              </w:rPr>
            </w:pPr>
            <w:r w:rsidRPr="00BE2ED4">
              <w:rPr>
                <w:rFonts w:ascii="Times New Roman" w:eastAsia="Times New Roman" w:hAnsi="Times New Roman" w:cs="Times New Roman"/>
                <w:sz w:val="24"/>
                <w:szCs w:val="24"/>
                <w:lang w:val="ru-RU"/>
              </w:rPr>
              <w:t xml:space="preserve">Протокол от </w:t>
            </w:r>
            <w:r w:rsidRPr="00BE2ED4">
              <w:rPr>
                <w:rFonts w:ascii="Times New Roman" w:eastAsia="Times New Roman" w:hAnsi="Times New Roman" w:cs="Times New Roman"/>
                <w:sz w:val="24"/>
                <w:szCs w:val="24"/>
              </w:rPr>
              <w:t xml:space="preserve">«29» </w:t>
            </w:r>
            <w:r w:rsidRPr="00BE2ED4">
              <w:rPr>
                <w:rFonts w:ascii="Times New Roman" w:eastAsia="Times New Roman" w:hAnsi="Times New Roman" w:cs="Times New Roman"/>
                <w:sz w:val="24"/>
                <w:szCs w:val="24"/>
                <w:lang w:val="ru-RU"/>
              </w:rPr>
              <w:t xml:space="preserve">августа   2024 г. </w:t>
            </w:r>
            <w:r w:rsidRPr="00BE2ED4">
              <w:rPr>
                <w:rFonts w:ascii="Times New Roman" w:eastAsia="Segoe UI Symbol" w:hAnsi="Times New Roman" w:cs="Times New Roman"/>
                <w:sz w:val="24"/>
                <w:szCs w:val="24"/>
              </w:rPr>
              <w:t>№</w:t>
            </w:r>
            <w:r w:rsidRPr="00BE2ED4">
              <w:rPr>
                <w:rFonts w:ascii="Times New Roman" w:eastAsia="Times New Roman" w:hAnsi="Times New Roman" w:cs="Times New Roman"/>
                <w:sz w:val="24"/>
                <w:szCs w:val="24"/>
                <w:lang w:val="ru-RU"/>
              </w:rPr>
              <w:t xml:space="preserve"> 1</w:t>
            </w:r>
          </w:p>
          <w:p w:rsidR="00D93902" w:rsidRPr="00BE2ED4" w:rsidRDefault="00D93902" w:rsidP="006A544E">
            <w:pPr>
              <w:rPr>
                <w:rFonts w:ascii="Times New Roman" w:eastAsia="Calibri" w:hAnsi="Times New Roman" w:cs="Times New Roman"/>
                <w:sz w:val="24"/>
                <w:szCs w:val="24"/>
              </w:rPr>
            </w:pPr>
          </w:p>
        </w:tc>
        <w:tc>
          <w:tcPr>
            <w:tcW w:w="3115" w:type="dxa"/>
            <w:shd w:val="clear" w:color="auto" w:fill="FFFFFF"/>
          </w:tcPr>
          <w:p w:rsidR="00D93902" w:rsidRPr="00BE2ED4" w:rsidRDefault="00D93902" w:rsidP="006A544E">
            <w:pPr>
              <w:rPr>
                <w:rFonts w:ascii="Times New Roman" w:eastAsia="Times New Roman" w:hAnsi="Times New Roman" w:cs="Times New Roman"/>
                <w:sz w:val="24"/>
                <w:szCs w:val="24"/>
                <w:lang w:val="ru-RU"/>
              </w:rPr>
            </w:pPr>
            <w:r w:rsidRPr="00BE2ED4">
              <w:rPr>
                <w:rFonts w:ascii="Times New Roman" w:eastAsia="Times New Roman" w:hAnsi="Times New Roman" w:cs="Times New Roman"/>
                <w:sz w:val="24"/>
                <w:szCs w:val="24"/>
                <w:lang w:val="ru-RU"/>
              </w:rPr>
              <w:t>УТВЕРЖДЕНО</w:t>
            </w:r>
          </w:p>
          <w:p w:rsidR="00D93902" w:rsidRPr="00BE2ED4" w:rsidRDefault="00D93902" w:rsidP="006A544E">
            <w:pPr>
              <w:rPr>
                <w:rFonts w:ascii="Times New Roman" w:eastAsia="Times New Roman" w:hAnsi="Times New Roman" w:cs="Times New Roman"/>
                <w:sz w:val="24"/>
                <w:szCs w:val="24"/>
                <w:lang w:val="ru-RU"/>
              </w:rPr>
            </w:pPr>
            <w:r w:rsidRPr="00BE2ED4">
              <w:rPr>
                <w:rFonts w:ascii="Times New Roman" w:eastAsia="Times New Roman" w:hAnsi="Times New Roman" w:cs="Times New Roman"/>
                <w:sz w:val="24"/>
                <w:szCs w:val="24"/>
                <w:lang w:val="ru-RU"/>
              </w:rPr>
              <w:t>Директор</w:t>
            </w:r>
          </w:p>
          <w:p w:rsidR="00D93902" w:rsidRPr="00BE2ED4" w:rsidRDefault="00D93902" w:rsidP="006A544E">
            <w:pPr>
              <w:rPr>
                <w:rFonts w:ascii="Times New Roman" w:eastAsia="Times New Roman" w:hAnsi="Times New Roman" w:cs="Times New Roman"/>
                <w:sz w:val="24"/>
                <w:szCs w:val="24"/>
                <w:lang w:val="ru-RU"/>
              </w:rPr>
            </w:pPr>
            <w:r w:rsidRPr="00BE2ED4">
              <w:rPr>
                <w:rFonts w:ascii="Times New Roman" w:eastAsia="Times New Roman" w:hAnsi="Times New Roman" w:cs="Times New Roman"/>
                <w:sz w:val="24"/>
                <w:szCs w:val="24"/>
                <w:lang w:val="ru-RU"/>
              </w:rPr>
              <w:t xml:space="preserve">________________________ </w:t>
            </w:r>
          </w:p>
          <w:p w:rsidR="00D93902" w:rsidRPr="00BE2ED4" w:rsidRDefault="00D93902" w:rsidP="006A544E">
            <w:pPr>
              <w:rPr>
                <w:rFonts w:ascii="Times New Roman" w:eastAsia="Times New Roman" w:hAnsi="Times New Roman" w:cs="Times New Roman"/>
                <w:sz w:val="24"/>
                <w:szCs w:val="24"/>
                <w:lang w:val="ru-RU"/>
              </w:rPr>
            </w:pPr>
            <w:r w:rsidRPr="00BE2ED4">
              <w:rPr>
                <w:rFonts w:ascii="Times New Roman" w:eastAsia="Times New Roman" w:hAnsi="Times New Roman" w:cs="Times New Roman"/>
                <w:sz w:val="24"/>
                <w:szCs w:val="24"/>
                <w:lang w:val="ru-RU"/>
              </w:rPr>
              <w:t>Крупнова Т.А.</w:t>
            </w:r>
          </w:p>
          <w:p w:rsidR="00D93902" w:rsidRPr="00BE2ED4" w:rsidRDefault="00D93902" w:rsidP="006A544E">
            <w:pPr>
              <w:rPr>
                <w:rFonts w:ascii="Times New Roman" w:eastAsia="Calibri" w:hAnsi="Times New Roman" w:cs="Times New Roman"/>
                <w:sz w:val="24"/>
                <w:szCs w:val="24"/>
              </w:rPr>
            </w:pPr>
            <w:r w:rsidRPr="00BE2ED4">
              <w:rPr>
                <w:rFonts w:ascii="Times New Roman" w:eastAsia="Times New Roman" w:hAnsi="Times New Roman" w:cs="Times New Roman"/>
                <w:sz w:val="24"/>
                <w:szCs w:val="24"/>
                <w:lang w:val="ru-RU"/>
              </w:rPr>
              <w:t xml:space="preserve">Приказ от </w:t>
            </w:r>
            <w:r w:rsidRPr="00BE2ED4">
              <w:rPr>
                <w:rFonts w:ascii="Times New Roman" w:eastAsia="Times New Roman" w:hAnsi="Times New Roman" w:cs="Times New Roman"/>
                <w:sz w:val="24"/>
                <w:szCs w:val="24"/>
              </w:rPr>
              <w:t xml:space="preserve">«29» </w:t>
            </w:r>
            <w:r w:rsidRPr="00BE2ED4">
              <w:rPr>
                <w:rFonts w:ascii="Times New Roman" w:eastAsia="Times New Roman" w:hAnsi="Times New Roman" w:cs="Times New Roman"/>
                <w:sz w:val="24"/>
                <w:szCs w:val="24"/>
                <w:lang w:val="ru-RU"/>
              </w:rPr>
              <w:t xml:space="preserve">августа   2024 г. </w:t>
            </w:r>
            <w:r w:rsidRPr="00BE2ED4">
              <w:rPr>
                <w:rFonts w:ascii="Times New Roman" w:eastAsia="Segoe UI Symbol" w:hAnsi="Times New Roman" w:cs="Times New Roman"/>
                <w:sz w:val="24"/>
                <w:szCs w:val="24"/>
              </w:rPr>
              <w:t>№</w:t>
            </w:r>
            <w:r w:rsidRPr="00BE2ED4">
              <w:rPr>
                <w:rFonts w:ascii="Times New Roman" w:eastAsia="Times New Roman" w:hAnsi="Times New Roman" w:cs="Times New Roman"/>
                <w:sz w:val="24"/>
                <w:szCs w:val="24"/>
                <w:lang w:val="ru-RU"/>
              </w:rPr>
              <w:t xml:space="preserve"> 402</w:t>
            </w:r>
          </w:p>
          <w:p w:rsidR="00D93902" w:rsidRPr="00BE2ED4" w:rsidRDefault="00D93902" w:rsidP="006A544E">
            <w:pPr>
              <w:rPr>
                <w:rFonts w:ascii="Times New Roman" w:eastAsia="Calibri" w:hAnsi="Times New Roman" w:cs="Times New Roman"/>
                <w:sz w:val="24"/>
                <w:szCs w:val="24"/>
              </w:rPr>
            </w:pPr>
          </w:p>
        </w:tc>
      </w:tr>
    </w:tbl>
    <w:p w:rsidR="009B2154" w:rsidRPr="00BE2ED4" w:rsidRDefault="009B2154" w:rsidP="006A544E">
      <w:pPr>
        <w:rPr>
          <w:rFonts w:ascii="Times New Roman" w:hAnsi="Times New Roman" w:cs="Times New Roman"/>
          <w:sz w:val="24"/>
          <w:szCs w:val="24"/>
        </w:rPr>
      </w:pPr>
    </w:p>
    <w:p w:rsidR="009B2154" w:rsidRPr="00BE2ED4" w:rsidRDefault="009B2154" w:rsidP="006A544E">
      <w:pPr>
        <w:rPr>
          <w:rFonts w:ascii="Times New Roman" w:hAnsi="Times New Roman" w:cs="Times New Roman"/>
          <w:sz w:val="24"/>
          <w:szCs w:val="24"/>
        </w:rPr>
      </w:pPr>
    </w:p>
    <w:p w:rsidR="009B2154" w:rsidRPr="00BE2ED4" w:rsidRDefault="009B2154" w:rsidP="00BE2ED4">
      <w:pPr>
        <w:rPr>
          <w:rFonts w:ascii="Times New Roman" w:hAnsi="Times New Roman" w:cs="Times New Roman"/>
          <w:sz w:val="28"/>
          <w:szCs w:val="28"/>
          <w:lang w:val="ru-RU"/>
        </w:rPr>
      </w:pPr>
    </w:p>
    <w:p w:rsidR="009B2154" w:rsidRPr="00BE2ED4" w:rsidRDefault="00A2387E" w:rsidP="00BE2ED4">
      <w:pPr>
        <w:jc w:val="center"/>
        <w:rPr>
          <w:rFonts w:ascii="Times New Roman" w:hAnsi="Times New Roman" w:cs="Times New Roman"/>
          <w:sz w:val="28"/>
          <w:szCs w:val="28"/>
          <w:lang w:val="ru-RU"/>
        </w:rPr>
      </w:pPr>
      <w:r w:rsidRPr="00BE2ED4">
        <w:rPr>
          <w:rFonts w:ascii="Times New Roman" w:hAnsi="Times New Roman" w:cs="Times New Roman"/>
          <w:sz w:val="28"/>
          <w:szCs w:val="28"/>
          <w:lang w:val="ru-RU"/>
        </w:rPr>
        <w:t>РАБОЧАЯ ПРОГРАММА</w:t>
      </w:r>
    </w:p>
    <w:p w:rsidR="009B2154" w:rsidRPr="00BE2ED4" w:rsidRDefault="00A2387E" w:rsidP="00BE2ED4">
      <w:pPr>
        <w:jc w:val="center"/>
        <w:rPr>
          <w:rFonts w:ascii="Times New Roman" w:hAnsi="Times New Roman" w:cs="Times New Roman"/>
          <w:sz w:val="28"/>
          <w:szCs w:val="28"/>
          <w:lang w:val="ru-RU"/>
        </w:rPr>
      </w:pPr>
      <w:r w:rsidRPr="00BE2ED4">
        <w:rPr>
          <w:rFonts w:ascii="Times New Roman" w:hAnsi="Times New Roman" w:cs="Times New Roman"/>
          <w:sz w:val="28"/>
          <w:szCs w:val="28"/>
          <w:lang w:val="ru-RU"/>
        </w:rPr>
        <w:t>(</w:t>
      </w:r>
      <w:r w:rsidRPr="00BE2ED4">
        <w:rPr>
          <w:rFonts w:ascii="Times New Roman" w:hAnsi="Times New Roman" w:cs="Times New Roman"/>
          <w:sz w:val="28"/>
          <w:szCs w:val="28"/>
        </w:rPr>
        <w:t>ID</w:t>
      </w:r>
      <w:r w:rsidRPr="00BE2ED4">
        <w:rPr>
          <w:rFonts w:ascii="Times New Roman" w:hAnsi="Times New Roman" w:cs="Times New Roman"/>
          <w:sz w:val="28"/>
          <w:szCs w:val="28"/>
          <w:lang w:val="ru-RU"/>
        </w:rPr>
        <w:t xml:space="preserve"> 5982587)</w:t>
      </w:r>
    </w:p>
    <w:p w:rsidR="009B2154" w:rsidRPr="00BE2ED4" w:rsidRDefault="009B2154" w:rsidP="00BE2ED4">
      <w:pPr>
        <w:jc w:val="center"/>
        <w:rPr>
          <w:rFonts w:ascii="Times New Roman" w:hAnsi="Times New Roman" w:cs="Times New Roman"/>
          <w:sz w:val="28"/>
          <w:szCs w:val="28"/>
          <w:lang w:val="ru-RU"/>
        </w:rPr>
      </w:pPr>
    </w:p>
    <w:p w:rsidR="009B2154" w:rsidRPr="00BE2ED4" w:rsidRDefault="00A2387E" w:rsidP="00BE2ED4">
      <w:pPr>
        <w:jc w:val="center"/>
        <w:rPr>
          <w:rFonts w:ascii="Times New Roman" w:hAnsi="Times New Roman" w:cs="Times New Roman"/>
          <w:sz w:val="28"/>
          <w:szCs w:val="28"/>
          <w:lang w:val="ru-RU"/>
        </w:rPr>
      </w:pPr>
      <w:r w:rsidRPr="00BE2ED4">
        <w:rPr>
          <w:rFonts w:ascii="Times New Roman" w:hAnsi="Times New Roman" w:cs="Times New Roman"/>
          <w:sz w:val="28"/>
          <w:szCs w:val="28"/>
          <w:lang w:val="ru-RU"/>
        </w:rPr>
        <w:t>учебного предмета «Второй иностранный (немецкий) язык»</w:t>
      </w:r>
    </w:p>
    <w:p w:rsidR="009B2154" w:rsidRPr="00BE2ED4" w:rsidRDefault="00A2387E" w:rsidP="00BE2ED4">
      <w:pPr>
        <w:jc w:val="center"/>
        <w:rPr>
          <w:rFonts w:ascii="Times New Roman" w:hAnsi="Times New Roman" w:cs="Times New Roman"/>
          <w:sz w:val="28"/>
          <w:szCs w:val="28"/>
          <w:lang w:val="ru-RU"/>
        </w:rPr>
      </w:pPr>
      <w:r w:rsidRPr="00BE2ED4">
        <w:rPr>
          <w:rFonts w:ascii="Times New Roman" w:hAnsi="Times New Roman" w:cs="Times New Roman"/>
          <w:sz w:val="28"/>
          <w:szCs w:val="28"/>
          <w:lang w:val="ru-RU"/>
        </w:rPr>
        <w:t>для обучающихся 5–9 классов</w:t>
      </w:r>
    </w:p>
    <w:p w:rsidR="009B2154" w:rsidRPr="00BE2ED4" w:rsidRDefault="009B2154" w:rsidP="006A544E">
      <w:pPr>
        <w:rPr>
          <w:rFonts w:ascii="Times New Roman" w:hAnsi="Times New Roman" w:cs="Times New Roman"/>
          <w:sz w:val="24"/>
          <w:szCs w:val="24"/>
          <w:lang w:val="ru-RU"/>
        </w:rPr>
      </w:pPr>
    </w:p>
    <w:p w:rsidR="009B2154" w:rsidRPr="00BE2ED4" w:rsidRDefault="009B2154" w:rsidP="006A544E">
      <w:pPr>
        <w:rPr>
          <w:rFonts w:ascii="Times New Roman" w:hAnsi="Times New Roman" w:cs="Times New Roman"/>
          <w:sz w:val="24"/>
          <w:szCs w:val="24"/>
          <w:lang w:val="ru-RU"/>
        </w:rPr>
      </w:pPr>
    </w:p>
    <w:p w:rsidR="009B2154" w:rsidRPr="00BE2ED4" w:rsidRDefault="009B2154" w:rsidP="006A544E">
      <w:pPr>
        <w:rPr>
          <w:rFonts w:ascii="Times New Roman" w:hAnsi="Times New Roman" w:cs="Times New Roman"/>
          <w:sz w:val="24"/>
          <w:szCs w:val="24"/>
          <w:lang w:val="ru-RU"/>
        </w:rPr>
      </w:pPr>
    </w:p>
    <w:p w:rsidR="009B2154" w:rsidRPr="00BE2ED4" w:rsidRDefault="009B2154" w:rsidP="006A544E">
      <w:pPr>
        <w:rPr>
          <w:rFonts w:ascii="Times New Roman" w:hAnsi="Times New Roman" w:cs="Times New Roman"/>
          <w:sz w:val="24"/>
          <w:szCs w:val="24"/>
          <w:lang w:val="ru-RU"/>
        </w:rPr>
      </w:pPr>
    </w:p>
    <w:p w:rsidR="009B2154" w:rsidRPr="00BE2ED4" w:rsidRDefault="00A2387E" w:rsidP="00BE2ED4">
      <w:pPr>
        <w:jc w:val="center"/>
        <w:rPr>
          <w:rFonts w:ascii="Times New Roman" w:hAnsi="Times New Roman" w:cs="Times New Roman"/>
          <w:sz w:val="28"/>
          <w:szCs w:val="28"/>
          <w:lang w:val="ru-RU"/>
        </w:rPr>
        <w:sectPr w:rsidR="009B2154" w:rsidRPr="00BE2ED4">
          <w:pgSz w:w="11906" w:h="16383"/>
          <w:pgMar w:top="1440" w:right="1440" w:bottom="1440" w:left="1440" w:header="0" w:footer="0" w:gutter="0"/>
          <w:cols w:space="720"/>
          <w:formProt w:val="0"/>
          <w:docGrid w:linePitch="100" w:charSpace="4096"/>
        </w:sectPr>
      </w:pPr>
      <w:bookmarkStart w:id="2" w:name="c157c123-4ff8-45c4-8770-894a873bb197"/>
      <w:r w:rsidRPr="00BE2ED4">
        <w:rPr>
          <w:rFonts w:ascii="Times New Roman" w:hAnsi="Times New Roman" w:cs="Times New Roman"/>
          <w:sz w:val="28"/>
          <w:szCs w:val="28"/>
          <w:lang w:val="ru-RU"/>
        </w:rPr>
        <w:t xml:space="preserve">д. Ботово </w:t>
      </w:r>
      <w:bookmarkStart w:id="3" w:name="e0af996a-8542-45b6-94f8-45f0a8b7b418"/>
      <w:bookmarkEnd w:id="2"/>
      <w:r w:rsidRPr="00BE2ED4">
        <w:rPr>
          <w:rFonts w:ascii="Times New Roman" w:hAnsi="Times New Roman" w:cs="Times New Roman"/>
          <w:sz w:val="28"/>
          <w:szCs w:val="28"/>
          <w:lang w:val="ru-RU"/>
        </w:rPr>
        <w:t>2024 - 2025</w:t>
      </w:r>
      <w:bookmarkStart w:id="4" w:name="block-45414795_Копия_1"/>
      <w:bookmarkEnd w:id="3"/>
      <w:bookmarkEnd w:id="4"/>
    </w:p>
    <w:p w:rsidR="009B2154" w:rsidRPr="00BE2ED4" w:rsidRDefault="00A2387E" w:rsidP="00BE2ED4">
      <w:pPr>
        <w:jc w:val="both"/>
        <w:rPr>
          <w:rFonts w:ascii="Times New Roman" w:hAnsi="Times New Roman" w:cs="Times New Roman"/>
          <w:sz w:val="28"/>
          <w:szCs w:val="28"/>
          <w:lang w:val="ru-RU"/>
        </w:rPr>
      </w:pPr>
      <w:bookmarkStart w:id="5" w:name="block-45414795"/>
      <w:bookmarkEnd w:id="5"/>
      <w:r w:rsidRPr="00BE2ED4">
        <w:rPr>
          <w:rFonts w:ascii="Times New Roman" w:hAnsi="Times New Roman" w:cs="Times New Roman"/>
          <w:sz w:val="28"/>
          <w:szCs w:val="28"/>
          <w:lang w:val="ru-RU"/>
        </w:rPr>
        <w:lastRenderedPageBreak/>
        <w:t>ПОЯСНИТЕЛЬНАЯ ЗАПИСКА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Программа по второму иностранному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Программа по второму иностранному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межпредметных связей второго иностранного (немецкого) языка с содержанием учебных предметов на уровне основного общего образования с учётом возрастных особенностей обучающихся.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Изучение второго иностранного (немецкого) языка направлено на формирование коммуникативной культуры обучающихся, способствует общему речевому развитию, воспитанию гражданской идентичности, расширению кругозора, воспитанию чувств и эмоций. </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Построение программы по второму иностранному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BE2ED4">
        <w:rPr>
          <w:rFonts w:ascii="Times New Roman" w:hAnsi="Times New Roman" w:cs="Times New Roman"/>
          <w:sz w:val="28"/>
          <w:szCs w:val="28"/>
          <w:lang w:val="ru-RU"/>
        </w:rPr>
        <w:t>обучения</w:t>
      </w:r>
      <w:proofErr w:type="gramEnd"/>
      <w:r w:rsidRPr="00BE2ED4">
        <w:rPr>
          <w:rFonts w:ascii="Times New Roman" w:hAnsi="Times New Roman" w:cs="Times New Roman"/>
          <w:sz w:val="28"/>
          <w:szCs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Одной из важных особенностей изучения второго иностранного (немецкого) языка является опора на сформированные в процессе изучения первого иностранного языка коммуникативные умения и сопоставление осваиваемых языковых явлений с первым иностранным и русским языками. Процесс изучения второго иностранного (немецкого) языка может быть интенсифицирован при следовании следующим принципам:</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принцип комплексности, который актуален не только в отношении взаимосвязанного обучения всем видам речевой деятельности через интеграцию коммуникативных задач. Данный принцип обеспечивает формирование единой мультилингвальной коммуникативной компетенции через учёт уровня развития коммуникативной компетенции в других языках и опору на неё;</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сопоставительный принцип, который проявляется через сравнение и сопоставление коррелирующих друг с другом языковых явлений родного, первого и второго иностранных языков. Реализация этого принципа выступает инструментом оптимизации обучения, формирования металингвистического сознания </w:t>
      </w:r>
      <w:proofErr w:type="gramStart"/>
      <w:r w:rsidRPr="00BE2ED4">
        <w:rPr>
          <w:rFonts w:ascii="Times New Roman" w:hAnsi="Times New Roman" w:cs="Times New Roman"/>
          <w:sz w:val="28"/>
          <w:szCs w:val="28"/>
          <w:lang w:val="ru-RU"/>
        </w:rPr>
        <w:t>обучающихся</w:t>
      </w:r>
      <w:proofErr w:type="gramEnd"/>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принцип интенсификации учебного труда </w:t>
      </w:r>
      <w:proofErr w:type="gramStart"/>
      <w:r w:rsidRPr="00BE2ED4">
        <w:rPr>
          <w:rFonts w:ascii="Times New Roman" w:hAnsi="Times New Roman" w:cs="Times New Roman"/>
          <w:sz w:val="28"/>
          <w:szCs w:val="28"/>
          <w:lang w:val="ru-RU"/>
        </w:rPr>
        <w:t>обучающихся</w:t>
      </w:r>
      <w:proofErr w:type="gramEnd"/>
      <w:r w:rsidRPr="00BE2ED4">
        <w:rPr>
          <w:rFonts w:ascii="Times New Roman" w:hAnsi="Times New Roman" w:cs="Times New Roman"/>
          <w:sz w:val="28"/>
          <w:szCs w:val="28"/>
          <w:lang w:val="ru-RU"/>
        </w:rPr>
        <w:t>, который продиктован необходимостью ускорить учебный процесс и внутренними характеристиками овладения вторым иностранным языком, позволяющим это спроводить;</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принцип межкультурной направленности обучения, который позволяет расширить взгляд на процесс межкультурной коммуникации. В соответствии с этим принципом обязательными становятся сопоставительные приёмы с социокультурным материалом, которые помогают, с одной стороны, избежать дублирования содержания обучения, а с другой – побуждают к анализу социокультурного содержания, рефлексии своей собственной культуры.</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Интенсификация учебного процесса возможна при использовании следующих стратегий:</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совершенствование познавательных действий обучающихся;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перенос учебных умений;</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перенос лингвистических и социокультурных знаний, речевых умений;</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повышенные по сравнению с первым иностранным языком объёмы нового грамматического и лексического материала;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совместная отработка элементов лингвистических явлений;</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использование интегративных упражнений и заданий, требующих проблемного мышления;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рациональное распределение классных и домашних видов работ;</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большая самостоятельность и автономность </w:t>
      </w:r>
      <w:proofErr w:type="gramStart"/>
      <w:r w:rsidRPr="00BE2ED4">
        <w:rPr>
          <w:rFonts w:ascii="Times New Roman" w:hAnsi="Times New Roman" w:cs="Times New Roman"/>
          <w:sz w:val="28"/>
          <w:szCs w:val="28"/>
          <w:lang w:val="ru-RU"/>
        </w:rPr>
        <w:t>обучающегося</w:t>
      </w:r>
      <w:proofErr w:type="gramEnd"/>
      <w:r w:rsidRPr="00BE2ED4">
        <w:rPr>
          <w:rFonts w:ascii="Times New Roman" w:hAnsi="Times New Roman" w:cs="Times New Roman"/>
          <w:sz w:val="28"/>
          <w:szCs w:val="28"/>
          <w:lang w:val="ru-RU"/>
        </w:rPr>
        <w:t xml:space="preserve"> в учении.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Возрастание значимости владения несколькими иностранными языками, а также особенности организации учебного процесса при изучении второго иностранного (немецкого) языка приводит к переосмыслению целей и содержания обучения предмету.</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BE2ED4">
        <w:rPr>
          <w:rFonts w:ascii="Times New Roman" w:hAnsi="Times New Roman" w:cs="Times New Roman"/>
          <w:sz w:val="28"/>
          <w:szCs w:val="28"/>
        </w:rPr>
        <w:t>c</w:t>
      </w:r>
      <w:r w:rsidRPr="00BE2ED4">
        <w:rPr>
          <w:rFonts w:ascii="Times New Roman" w:hAnsi="Times New Roman" w:cs="Times New Roman"/>
          <w:sz w:val="28"/>
          <w:szCs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социокультурная (межкультурная) компетенция – приобщение к культуре, традициям, реалиям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компенсаторная компетенция – развитие умений выходить из положения в условиях дефицита языковых сре</w:t>
      </w:r>
      <w:proofErr w:type="gramStart"/>
      <w:r w:rsidRPr="00BE2ED4">
        <w:rPr>
          <w:rFonts w:ascii="Times New Roman" w:hAnsi="Times New Roman" w:cs="Times New Roman"/>
          <w:sz w:val="28"/>
          <w:szCs w:val="28"/>
          <w:lang w:val="ru-RU"/>
        </w:rPr>
        <w:t>дств пр</w:t>
      </w:r>
      <w:proofErr w:type="gramEnd"/>
      <w:r w:rsidRPr="00BE2ED4">
        <w:rPr>
          <w:rFonts w:ascii="Times New Roman" w:hAnsi="Times New Roman" w:cs="Times New Roman"/>
          <w:sz w:val="28"/>
          <w:szCs w:val="28"/>
          <w:lang w:val="ru-RU"/>
        </w:rPr>
        <w:t>и получении и передаче информации.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Наряду с иноязычной коммуникативной компетенцией средствами второго иностранного (немецкого) языка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Основными подходами к обучению второму иностранному (немецкому)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технологии) и использования современных средств обучения.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Поскольку решение о включении второго иностранного языка в образовательную программу принимает образовательная организация, то нет требований минимально допустимого количества учебных часов, выделяемых на его изучение. Однако рекомендуется выделять не менее 2 часов в неделю или 68 часов в год для достижения качественных результатов изучения второго иностранного (немецкого) языка.</w:t>
      </w:r>
    </w:p>
    <w:p w:rsidR="009B2154" w:rsidRPr="00BE2ED4" w:rsidRDefault="00A2387E" w:rsidP="00BE2ED4">
      <w:pPr>
        <w:jc w:val="both"/>
        <w:rPr>
          <w:rFonts w:ascii="Times New Roman" w:hAnsi="Times New Roman" w:cs="Times New Roman"/>
          <w:sz w:val="28"/>
          <w:szCs w:val="28"/>
          <w:lang w:val="ru-RU"/>
        </w:rPr>
      </w:pPr>
      <w:bookmarkStart w:id="6" w:name="1246e9e7-773a-42cc-8a65-d3e1783bb637"/>
      <w:proofErr w:type="gramStart"/>
      <w:r w:rsidRPr="00BE2ED4">
        <w:rPr>
          <w:rFonts w:ascii="Times New Roman" w:hAnsi="Times New Roman" w:cs="Times New Roman"/>
          <w:sz w:val="28"/>
          <w:szCs w:val="28"/>
          <w:lang w:val="ru-RU"/>
        </w:rPr>
        <w:t>Общее число часов, рекомендованных для изучения второго иностранного (немецкого) языка на уровне основного общего образования, – 340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w:t>
      </w:r>
      <w:proofErr w:type="gramEnd"/>
      <w:r w:rsidRPr="00BE2ED4">
        <w:rPr>
          <w:rFonts w:ascii="Times New Roman" w:hAnsi="Times New Roman" w:cs="Times New Roman"/>
          <w:sz w:val="28"/>
          <w:szCs w:val="28"/>
          <w:lang w:val="ru-RU"/>
        </w:rPr>
        <w:t xml:space="preserve"> в неделю).</w:t>
      </w:r>
      <w:bookmarkEnd w:id="6"/>
    </w:p>
    <w:p w:rsidR="009B2154" w:rsidRPr="00BE2ED4" w:rsidRDefault="00A2387E" w:rsidP="00BE2ED4">
      <w:pPr>
        <w:jc w:val="both"/>
        <w:rPr>
          <w:rFonts w:ascii="Times New Roman" w:hAnsi="Times New Roman" w:cs="Times New Roman"/>
          <w:sz w:val="28"/>
          <w:szCs w:val="28"/>
          <w:lang w:val="ru-RU"/>
        </w:rPr>
        <w:sectPr w:rsidR="009B2154" w:rsidRPr="00BE2ED4">
          <w:pgSz w:w="11906" w:h="16383"/>
          <w:pgMar w:top="1440" w:right="1440" w:bottom="1440" w:left="1440" w:header="0" w:footer="0" w:gutter="0"/>
          <w:cols w:space="720"/>
          <w:formProt w:val="0"/>
          <w:docGrid w:linePitch="100" w:charSpace="4096"/>
        </w:sectPr>
      </w:pPr>
      <w:bookmarkStart w:id="7" w:name="block-45414796_Копия_1"/>
      <w:r w:rsidRPr="00BE2ED4">
        <w:rPr>
          <w:rFonts w:ascii="Times New Roman" w:hAnsi="Times New Roman" w:cs="Times New Roman"/>
          <w:sz w:val="28"/>
          <w:szCs w:val="28"/>
          <w:lang w:val="ru-RU"/>
        </w:rPr>
        <w:t>Требования к предметным результатам для основного общего образования констатируют необходимость к окончанию 9 класса владения умением общаться на втором иностранном (немецком) языке в разных формах (устно и письменно, непосредственно и опосредованно, в том числе через Интернет) на уровне выживания (уровне А</w:t>
      </w:r>
      <w:proofErr w:type="gramStart"/>
      <w:r w:rsidRPr="00BE2ED4">
        <w:rPr>
          <w:rFonts w:ascii="Times New Roman" w:hAnsi="Times New Roman" w:cs="Times New Roman"/>
          <w:sz w:val="28"/>
          <w:szCs w:val="28"/>
          <w:lang w:val="ru-RU"/>
        </w:rPr>
        <w:t>1</w:t>
      </w:r>
      <w:proofErr w:type="gramEnd"/>
      <w:r w:rsidRPr="00BE2ED4">
        <w:rPr>
          <w:rFonts w:ascii="Times New Roman" w:hAnsi="Times New Roman" w:cs="Times New Roman"/>
          <w:sz w:val="28"/>
          <w:szCs w:val="28"/>
          <w:lang w:val="ru-RU"/>
        </w:rPr>
        <w:t xml:space="preserve"> в соответствии с Общеевропейскими компетенциями владения иностранным языком). При учёте вышеназванных принципов интенсификации обучения и при условии изучения второго иностранного языка не менее 2 часов в неделю с 5 по 9 класс может быть достигнут допороговый (А</w:t>
      </w:r>
      <w:proofErr w:type="gramStart"/>
      <w:r w:rsidRPr="00BE2ED4">
        <w:rPr>
          <w:rFonts w:ascii="Times New Roman" w:hAnsi="Times New Roman" w:cs="Times New Roman"/>
          <w:sz w:val="28"/>
          <w:szCs w:val="28"/>
          <w:lang w:val="ru-RU"/>
        </w:rPr>
        <w:t>2</w:t>
      </w:r>
      <w:proofErr w:type="gramEnd"/>
      <w:r w:rsidRPr="00BE2ED4">
        <w:rPr>
          <w:rFonts w:ascii="Times New Roman" w:hAnsi="Times New Roman" w:cs="Times New Roman"/>
          <w:sz w:val="28"/>
          <w:szCs w:val="28"/>
          <w:lang w:val="ru-RU"/>
        </w:rPr>
        <w:t>) уровень владения вторым иностранным (немецким) языком.</w:t>
      </w:r>
      <w:bookmarkStart w:id="8" w:name="block-45414796"/>
      <w:bookmarkEnd w:id="7"/>
    </w:p>
    <w:bookmarkEnd w:id="8"/>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СОДЕРЖАНИЕ ОБУЧЕНИЯ</w:t>
      </w:r>
    </w:p>
    <w:p w:rsidR="009B2154" w:rsidRPr="00BE2ED4" w:rsidRDefault="009B2154" w:rsidP="00BE2ED4">
      <w:pPr>
        <w:jc w:val="both"/>
        <w:rPr>
          <w:rFonts w:ascii="Times New Roman" w:hAnsi="Times New Roman" w:cs="Times New Roman"/>
          <w:sz w:val="28"/>
          <w:szCs w:val="28"/>
          <w:lang w:val="ru-RU"/>
        </w:rPr>
      </w:pP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5 КЛАСС</w:t>
      </w:r>
    </w:p>
    <w:p w:rsidR="009B2154" w:rsidRPr="00BE2ED4" w:rsidRDefault="009B2154" w:rsidP="00BE2ED4">
      <w:pPr>
        <w:jc w:val="both"/>
        <w:rPr>
          <w:rFonts w:ascii="Times New Roman" w:hAnsi="Times New Roman" w:cs="Times New Roman"/>
          <w:sz w:val="28"/>
          <w:szCs w:val="28"/>
          <w:lang w:val="ru-RU"/>
        </w:rPr>
      </w:pP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Коммуникативные умения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Моя семья. Мои друзья. Семейные праздники: Новый год.</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Внешность и характер человека (литературного персонажа). </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Досуг и увлечения (хобби) современного подростка (чтение, кино, спорт).</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Здоровый образ жизни: режим труда и отдыха, здоровое питание.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Покупки: продукты питания.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Школа, школьная жизнь, школьная форма, изучаемые предметы, школьные принадлежности. Переписка с иностранными сверстниками.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Каникулы в различное время года. Виды отдыха. </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Природа: дикие и домашние животные. </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Родной город (село). Транспорт.</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Родная страна и страна (страны) изучаемого языка. </w:t>
      </w:r>
      <w:proofErr w:type="gramStart"/>
      <w:r w:rsidRPr="00BE2ED4">
        <w:rPr>
          <w:rFonts w:ascii="Times New Roman" w:hAnsi="Times New Roman" w:cs="Times New Roman"/>
          <w:sz w:val="28"/>
          <w:szCs w:val="28"/>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Выдающиеся люди родной страны и страны (стран) изучаемого языка.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Говорение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Развитие коммуникативных умений диалогической речи: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диалог-расспрос: сообщать фактическую информацию, отвечая на вопросы разных видов, запрашивать интересующую информацию.</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с соблюдением норм речевого этикета, принятых в стране (странах) изучаемого языка.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Объём диалога – до 3 реплик со стороны каждого собеседника.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Развитие коммуникативных умений монологической речи: </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создание устных связных монологических высказываний с использованием основных коммуникативных типов речи: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повествование (сообщение);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изложение (пересказ) основного содержания прочитанного текста;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краткое изложение результатов выполненной проектной работы.</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Объём монологического высказывания – 4 фразы.</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Аудирование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Развитие коммуникативных умений аудирования: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BE2ED4">
        <w:rPr>
          <w:rFonts w:ascii="Times New Roman" w:hAnsi="Times New Roman" w:cs="Times New Roman"/>
          <w:sz w:val="28"/>
          <w:szCs w:val="28"/>
          <w:lang w:val="ru-RU"/>
        </w:rPr>
        <w:t>на</w:t>
      </w:r>
      <w:proofErr w:type="gramEnd"/>
      <w:r w:rsidRPr="00BE2ED4">
        <w:rPr>
          <w:rFonts w:ascii="Times New Roman" w:hAnsi="Times New Roman" w:cs="Times New Roman"/>
          <w:sz w:val="28"/>
          <w:szCs w:val="28"/>
          <w:lang w:val="ru-RU"/>
        </w:rPr>
        <w:t xml:space="preserve"> услышанное;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Время звучания текста (текстов) для аудирования – до 1 минуты.</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Смысловое чтение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Развитие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Чтение не сплошных текстов (таблиц) и понимание представленной в них информации.</w:t>
      </w:r>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lang w:val="ru-RU"/>
        </w:rPr>
        <w:t>Тексты для чтения: беседа (диалог), рассказ, сказка, сообщение личного характера, сообщение информационного характера, стихотворение, несплошной текст (таблица).</w:t>
      </w:r>
      <w:proofErr w:type="gramEnd"/>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Объём текста (текстов) для чтения – 150 слов.</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Письменная речь</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Развитие умений письменной речи: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списывание текста и выписывание из него слов, словосочетаний, предложений в соответствии с решаемой коммуникативной задачей;</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написание коротких поздравлений с праздниками (с Новым годом, Рождеством, днём рождения);</w:t>
      </w:r>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lang w:val="ru-RU"/>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roofErr w:type="gramEnd"/>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30 слов.</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Языковые знания и умения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Фонетическая сторона речи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Объём текста для чтения вслух – до 70 слов.</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Графика, орфография и пунктуация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Правильное написание изученных слов.</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Лексическая сторона речи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Объём изучаемой лексики: 300 лексических единиц для продуктивного использования и 400 лексических единиц для рецептивного усвоения (включая 300 лексических единиц продуктивного минимума).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Основные способы словообразования: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аффиксация: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образование имён существительных при помощи суффиксов -</w:t>
      </w:r>
      <w:r w:rsidRPr="00BE2ED4">
        <w:rPr>
          <w:rFonts w:ascii="Times New Roman" w:hAnsi="Times New Roman" w:cs="Times New Roman"/>
          <w:sz w:val="28"/>
          <w:szCs w:val="28"/>
        </w:rPr>
        <w:t>er</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der</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Lehrer</w:t>
      </w:r>
      <w:r w:rsidRPr="00BE2ED4">
        <w:rPr>
          <w:rFonts w:ascii="Times New Roman" w:hAnsi="Times New Roman" w:cs="Times New Roman"/>
          <w:sz w:val="28"/>
          <w:szCs w:val="28"/>
          <w:lang w:val="ru-RU"/>
        </w:rPr>
        <w:t>), -</w:t>
      </w:r>
      <w:r w:rsidRPr="00BE2ED4">
        <w:rPr>
          <w:rFonts w:ascii="Times New Roman" w:hAnsi="Times New Roman" w:cs="Times New Roman"/>
          <w:sz w:val="28"/>
          <w:szCs w:val="28"/>
        </w:rPr>
        <w:t>in</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die</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Lehrerin</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образование имён прилагательных при помощи суффиксов -</w:t>
      </w:r>
      <w:r w:rsidRPr="00BE2ED4">
        <w:rPr>
          <w:rFonts w:ascii="Times New Roman" w:hAnsi="Times New Roman" w:cs="Times New Roman"/>
          <w:sz w:val="28"/>
          <w:szCs w:val="28"/>
        </w:rPr>
        <w:t>ig</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sonnig</w:t>
      </w:r>
      <w:r w:rsidRPr="00BE2ED4">
        <w:rPr>
          <w:rFonts w:ascii="Times New Roman" w:hAnsi="Times New Roman" w:cs="Times New Roman"/>
          <w:sz w:val="28"/>
          <w:szCs w:val="28"/>
          <w:lang w:val="ru-RU"/>
        </w:rPr>
        <w:t>), -</w:t>
      </w:r>
      <w:r w:rsidRPr="00BE2ED4">
        <w:rPr>
          <w:rFonts w:ascii="Times New Roman" w:hAnsi="Times New Roman" w:cs="Times New Roman"/>
          <w:sz w:val="28"/>
          <w:szCs w:val="28"/>
        </w:rPr>
        <w:t>lich</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freundlich</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образование числительных при помощи суффиксов -</w:t>
      </w:r>
      <w:r w:rsidRPr="00BE2ED4">
        <w:rPr>
          <w:rFonts w:ascii="Times New Roman" w:hAnsi="Times New Roman" w:cs="Times New Roman"/>
          <w:sz w:val="28"/>
          <w:szCs w:val="28"/>
        </w:rPr>
        <w:t>zehn</w:t>
      </w:r>
      <w:r w:rsidRPr="00BE2ED4">
        <w:rPr>
          <w:rFonts w:ascii="Times New Roman" w:hAnsi="Times New Roman" w:cs="Times New Roman"/>
          <w:sz w:val="28"/>
          <w:szCs w:val="28"/>
          <w:lang w:val="ru-RU"/>
        </w:rPr>
        <w:t>, -</w:t>
      </w:r>
      <w:r w:rsidRPr="00BE2ED4">
        <w:rPr>
          <w:rFonts w:ascii="Times New Roman" w:hAnsi="Times New Roman" w:cs="Times New Roman"/>
          <w:sz w:val="28"/>
          <w:szCs w:val="28"/>
        </w:rPr>
        <w:t>zig</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f</w:t>
      </w:r>
      <w:r w:rsidRPr="00BE2ED4">
        <w:rPr>
          <w:rFonts w:ascii="Times New Roman" w:hAnsi="Times New Roman" w:cs="Times New Roman"/>
          <w:sz w:val="28"/>
          <w:szCs w:val="28"/>
          <w:lang w:val="ru-RU"/>
        </w:rPr>
        <w:t>ü</w:t>
      </w:r>
      <w:r w:rsidRPr="00BE2ED4">
        <w:rPr>
          <w:rFonts w:ascii="Times New Roman" w:hAnsi="Times New Roman" w:cs="Times New Roman"/>
          <w:sz w:val="28"/>
          <w:szCs w:val="28"/>
        </w:rPr>
        <w:t>nfzehn</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f</w:t>
      </w:r>
      <w:r w:rsidRPr="00BE2ED4">
        <w:rPr>
          <w:rFonts w:ascii="Times New Roman" w:hAnsi="Times New Roman" w:cs="Times New Roman"/>
          <w:sz w:val="28"/>
          <w:szCs w:val="28"/>
          <w:lang w:val="ru-RU"/>
        </w:rPr>
        <w:t>ü</w:t>
      </w:r>
      <w:r w:rsidRPr="00BE2ED4">
        <w:rPr>
          <w:rFonts w:ascii="Times New Roman" w:hAnsi="Times New Roman" w:cs="Times New Roman"/>
          <w:sz w:val="28"/>
          <w:szCs w:val="28"/>
        </w:rPr>
        <w:t>nfzig</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словосложение: образование сложных существительных путём соединения основ существительных (</w:t>
      </w:r>
      <w:r w:rsidRPr="00BE2ED4">
        <w:rPr>
          <w:rFonts w:ascii="Times New Roman" w:hAnsi="Times New Roman" w:cs="Times New Roman"/>
          <w:sz w:val="28"/>
          <w:szCs w:val="28"/>
        </w:rPr>
        <w:t>das</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Klassenposter</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Синонимы. Интернациональные слова.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Грамматическая сторона речи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Распознавание и употребление в устной и письменной речи изученных морфологических форм и синтаксических конструкций немецкого языка. Различные коммуникативные типы предложений: повествовательные (утвердительные), вопросительные (общий и специальный вопросы).</w:t>
      </w:r>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lang w:val="ru-RU"/>
        </w:rPr>
        <w:t>Нераспространённые и распространённые простые предложения: с простым глагольным сказуемым (</w:t>
      </w:r>
      <w:r w:rsidRPr="00BE2ED4">
        <w:rPr>
          <w:rFonts w:ascii="Times New Roman" w:hAnsi="Times New Roman" w:cs="Times New Roman"/>
          <w:sz w:val="28"/>
          <w:szCs w:val="28"/>
        </w:rPr>
        <w:t>Ich</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komme</w:t>
      </w:r>
      <w:r w:rsidRPr="00BE2ED4">
        <w:rPr>
          <w:rFonts w:ascii="Times New Roman" w:hAnsi="Times New Roman" w:cs="Times New Roman"/>
          <w:sz w:val="28"/>
          <w:szCs w:val="28"/>
          <w:lang w:val="ru-RU"/>
        </w:rPr>
        <w:t>.</w:t>
      </w:r>
      <w:proofErr w:type="gramEnd"/>
      <w:r w:rsidRPr="00BE2ED4">
        <w:rPr>
          <w:rFonts w:ascii="Times New Roman" w:hAnsi="Times New Roman" w:cs="Times New Roman"/>
          <w:sz w:val="28"/>
          <w:szCs w:val="28"/>
          <w:lang w:val="ru-RU"/>
        </w:rPr>
        <w:t xml:space="preserve"> </w:t>
      </w:r>
      <w:proofErr w:type="gramStart"/>
      <w:r w:rsidRPr="00BE2ED4">
        <w:rPr>
          <w:rFonts w:ascii="Times New Roman" w:hAnsi="Times New Roman" w:cs="Times New Roman"/>
          <w:sz w:val="28"/>
          <w:szCs w:val="28"/>
        </w:rPr>
        <w:t>Du</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kommst</w:t>
      </w:r>
      <w:r w:rsidRPr="00BE2ED4">
        <w:rPr>
          <w:rFonts w:ascii="Times New Roman" w:hAnsi="Times New Roman" w:cs="Times New Roman"/>
          <w:sz w:val="28"/>
          <w:szCs w:val="28"/>
          <w:lang w:val="ru-RU"/>
        </w:rPr>
        <w:t>.</w:t>
      </w:r>
      <w:proofErr w:type="gramEnd"/>
      <w:r w:rsidRPr="00BE2ED4">
        <w:rPr>
          <w:rFonts w:ascii="Times New Roman" w:hAnsi="Times New Roman" w:cs="Times New Roman"/>
          <w:sz w:val="28"/>
          <w:szCs w:val="28"/>
          <w:lang w:val="ru-RU"/>
        </w:rPr>
        <w:t xml:space="preserve"> </w:t>
      </w:r>
      <w:proofErr w:type="gramStart"/>
      <w:r w:rsidRPr="00BE2ED4">
        <w:rPr>
          <w:rFonts w:ascii="Times New Roman" w:hAnsi="Times New Roman" w:cs="Times New Roman"/>
          <w:sz w:val="28"/>
          <w:szCs w:val="28"/>
        </w:rPr>
        <w:t>Sie</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kommen</w:t>
      </w:r>
      <w:r w:rsidRPr="00BE2ED4">
        <w:rPr>
          <w:rFonts w:ascii="Times New Roman" w:hAnsi="Times New Roman" w:cs="Times New Roman"/>
          <w:sz w:val="28"/>
          <w:szCs w:val="28"/>
          <w:lang w:val="ru-RU"/>
        </w:rPr>
        <w:t>.)</w:t>
      </w:r>
      <w:proofErr w:type="gramEnd"/>
      <w:r w:rsidRPr="00BE2ED4">
        <w:rPr>
          <w:rFonts w:ascii="Times New Roman" w:hAnsi="Times New Roman" w:cs="Times New Roman"/>
          <w:sz w:val="28"/>
          <w:szCs w:val="28"/>
          <w:lang w:val="ru-RU"/>
        </w:rPr>
        <w:t xml:space="preserve"> и составным глагольным сказуемым (</w:t>
      </w:r>
      <w:r w:rsidRPr="00BE2ED4">
        <w:rPr>
          <w:rFonts w:ascii="Times New Roman" w:hAnsi="Times New Roman" w:cs="Times New Roman"/>
          <w:sz w:val="28"/>
          <w:szCs w:val="28"/>
        </w:rPr>
        <w:t>Er</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kann</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kochen</w:t>
      </w:r>
      <w:r w:rsidRPr="00BE2ED4">
        <w:rPr>
          <w:rFonts w:ascii="Times New Roman" w:hAnsi="Times New Roman" w:cs="Times New Roman"/>
          <w:sz w:val="28"/>
          <w:szCs w:val="28"/>
          <w:lang w:val="ru-RU"/>
        </w:rPr>
        <w:t>.), с составным именным сказуемым (</w:t>
      </w:r>
      <w:r w:rsidRPr="00BE2ED4">
        <w:rPr>
          <w:rFonts w:ascii="Times New Roman" w:hAnsi="Times New Roman" w:cs="Times New Roman"/>
          <w:sz w:val="28"/>
          <w:szCs w:val="28"/>
        </w:rPr>
        <w:t>Der</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Tisch</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ist</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blau</w:t>
      </w:r>
      <w:r w:rsidRPr="00BE2ED4">
        <w:rPr>
          <w:rFonts w:ascii="Times New Roman" w:hAnsi="Times New Roman" w:cs="Times New Roman"/>
          <w:sz w:val="28"/>
          <w:szCs w:val="28"/>
          <w:lang w:val="ru-RU"/>
        </w:rPr>
        <w:t>.), в том числе с дополнением в винительном падеже (</w:t>
      </w:r>
      <w:r w:rsidRPr="00BE2ED4">
        <w:rPr>
          <w:rFonts w:ascii="Times New Roman" w:hAnsi="Times New Roman" w:cs="Times New Roman"/>
          <w:sz w:val="28"/>
          <w:szCs w:val="28"/>
        </w:rPr>
        <w:t>Er</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liest</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ein</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Buch</w:t>
      </w:r>
      <w:r w:rsidRPr="00BE2ED4">
        <w:rPr>
          <w:rFonts w:ascii="Times New Roman" w:hAnsi="Times New Roman" w:cs="Times New Roman"/>
          <w:sz w:val="28"/>
          <w:szCs w:val="28"/>
          <w:lang w:val="ru-RU"/>
        </w:rPr>
        <w:t xml:space="preserve">.). </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Определённый и неопределённый артикли (</w:t>
      </w:r>
      <w:r w:rsidRPr="00BE2ED4">
        <w:rPr>
          <w:rFonts w:ascii="Times New Roman" w:hAnsi="Times New Roman" w:cs="Times New Roman"/>
          <w:sz w:val="28"/>
          <w:szCs w:val="28"/>
        </w:rPr>
        <w:t>der</w:t>
      </w:r>
      <w:r w:rsidRPr="00BE2ED4">
        <w:rPr>
          <w:rFonts w:ascii="Times New Roman" w:hAnsi="Times New Roman" w:cs="Times New Roman"/>
          <w:sz w:val="28"/>
          <w:szCs w:val="28"/>
          <w:lang w:val="ru-RU"/>
        </w:rPr>
        <w:t>/</w:t>
      </w:r>
      <w:r w:rsidRPr="00BE2ED4">
        <w:rPr>
          <w:rFonts w:ascii="Times New Roman" w:hAnsi="Times New Roman" w:cs="Times New Roman"/>
          <w:sz w:val="28"/>
          <w:szCs w:val="28"/>
        </w:rPr>
        <w:t>ein</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Bleistift</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de-DE"/>
        </w:rPr>
      </w:pPr>
      <w:r w:rsidRPr="00BE2ED4">
        <w:rPr>
          <w:rFonts w:ascii="Times New Roman" w:hAnsi="Times New Roman" w:cs="Times New Roman"/>
          <w:sz w:val="28"/>
          <w:szCs w:val="28"/>
          <w:lang w:val="ru-RU"/>
        </w:rPr>
        <w:t>Глаголы</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lang w:val="ru-RU"/>
        </w:rPr>
        <w:t>с</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lang w:val="ru-RU"/>
        </w:rPr>
        <w:t>изменением</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lang w:val="ru-RU"/>
        </w:rPr>
        <w:t>корневой</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lang w:val="ru-RU"/>
        </w:rPr>
        <w:t>гласной</w:t>
      </w:r>
      <w:r w:rsidRPr="00BE2ED4">
        <w:rPr>
          <w:rFonts w:ascii="Times New Roman" w:hAnsi="Times New Roman" w:cs="Times New Roman"/>
          <w:sz w:val="28"/>
          <w:szCs w:val="28"/>
          <w:lang w:val="de-DE"/>
        </w:rPr>
        <w:t xml:space="preserve"> (fahren, lesen, sehen, sprechen, essen, treffen).</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Конструкция предложения с </w:t>
      </w:r>
      <w:r w:rsidRPr="00BE2ED4">
        <w:rPr>
          <w:rFonts w:ascii="Times New Roman" w:hAnsi="Times New Roman" w:cs="Times New Roman"/>
          <w:sz w:val="28"/>
          <w:szCs w:val="28"/>
        </w:rPr>
        <w:t>gern</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Wir</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spielen</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gern</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de-DE"/>
        </w:rPr>
      </w:pPr>
      <w:r w:rsidRPr="00BE2ED4">
        <w:rPr>
          <w:rFonts w:ascii="Times New Roman" w:hAnsi="Times New Roman" w:cs="Times New Roman"/>
          <w:sz w:val="28"/>
          <w:szCs w:val="28"/>
          <w:lang w:val="ru-RU"/>
        </w:rPr>
        <w:t>Глаголы</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lang w:val="ru-RU"/>
        </w:rPr>
        <w:t>с</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lang w:val="ru-RU"/>
        </w:rPr>
        <w:t>отделяемыми</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lang w:val="ru-RU"/>
        </w:rPr>
        <w:t>приставками</w:t>
      </w:r>
      <w:r w:rsidRPr="00BE2ED4">
        <w:rPr>
          <w:rFonts w:ascii="Times New Roman" w:hAnsi="Times New Roman" w:cs="Times New Roman"/>
          <w:sz w:val="28"/>
          <w:szCs w:val="28"/>
          <w:lang w:val="de-DE"/>
        </w:rPr>
        <w:t xml:space="preserve"> (fernsehen, mitkommen, abholen, anfangen).</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Единственное и множественное число существительных в именительном и винительном падежах.</w:t>
      </w:r>
    </w:p>
    <w:p w:rsidR="009B2154" w:rsidRPr="00BE2ED4" w:rsidRDefault="00A2387E" w:rsidP="00BE2ED4">
      <w:pPr>
        <w:jc w:val="both"/>
        <w:rPr>
          <w:rFonts w:ascii="Times New Roman" w:hAnsi="Times New Roman" w:cs="Times New Roman"/>
          <w:sz w:val="28"/>
          <w:szCs w:val="28"/>
          <w:lang w:val="de-DE"/>
        </w:rPr>
      </w:pPr>
      <w:r w:rsidRPr="00BE2ED4">
        <w:rPr>
          <w:rFonts w:ascii="Times New Roman" w:hAnsi="Times New Roman" w:cs="Times New Roman"/>
          <w:sz w:val="28"/>
          <w:szCs w:val="28"/>
          <w:lang w:val="ru-RU"/>
        </w:rPr>
        <w:t>Глагол</w:t>
      </w:r>
      <w:r w:rsidRPr="00BE2ED4">
        <w:rPr>
          <w:rFonts w:ascii="Times New Roman" w:hAnsi="Times New Roman" w:cs="Times New Roman"/>
          <w:sz w:val="28"/>
          <w:szCs w:val="28"/>
          <w:lang w:val="de-DE"/>
        </w:rPr>
        <w:t xml:space="preserve"> haben + Akkusativ (</w:t>
      </w:r>
      <w:r w:rsidRPr="00BE2ED4">
        <w:rPr>
          <w:rFonts w:ascii="Times New Roman" w:hAnsi="Times New Roman" w:cs="Times New Roman"/>
          <w:sz w:val="28"/>
          <w:szCs w:val="28"/>
          <w:lang w:val="ru-RU"/>
        </w:rPr>
        <w:t>в</w:t>
      </w:r>
      <w:r w:rsidRPr="00BE2ED4">
        <w:rPr>
          <w:rFonts w:ascii="Times New Roman" w:hAnsi="Times New Roman" w:cs="Times New Roman"/>
          <w:sz w:val="28"/>
          <w:szCs w:val="28"/>
          <w:lang w:val="de-DE"/>
        </w:rPr>
        <w:t xml:space="preserve"> Präsens). </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Модальные глаголы </w:t>
      </w:r>
      <w:r w:rsidRPr="00BE2ED4">
        <w:rPr>
          <w:rFonts w:ascii="Times New Roman" w:hAnsi="Times New Roman" w:cs="Times New Roman"/>
          <w:sz w:val="28"/>
          <w:szCs w:val="28"/>
        </w:rPr>
        <w:t>m</w:t>
      </w:r>
      <w:r w:rsidRPr="00BE2ED4">
        <w:rPr>
          <w:rFonts w:ascii="Times New Roman" w:hAnsi="Times New Roman" w:cs="Times New Roman"/>
          <w:sz w:val="28"/>
          <w:szCs w:val="28"/>
          <w:lang w:val="ru-RU"/>
        </w:rPr>
        <w:t>ö</w:t>
      </w:r>
      <w:r w:rsidRPr="00BE2ED4">
        <w:rPr>
          <w:rFonts w:ascii="Times New Roman" w:hAnsi="Times New Roman" w:cs="Times New Roman"/>
          <w:sz w:val="28"/>
          <w:szCs w:val="28"/>
        </w:rPr>
        <w:t>gen</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k</w:t>
      </w:r>
      <w:r w:rsidRPr="00BE2ED4">
        <w:rPr>
          <w:rFonts w:ascii="Times New Roman" w:hAnsi="Times New Roman" w:cs="Times New Roman"/>
          <w:sz w:val="28"/>
          <w:szCs w:val="28"/>
          <w:lang w:val="ru-RU"/>
        </w:rPr>
        <w:t>ö</w:t>
      </w:r>
      <w:r w:rsidRPr="00BE2ED4">
        <w:rPr>
          <w:rFonts w:ascii="Times New Roman" w:hAnsi="Times New Roman" w:cs="Times New Roman"/>
          <w:sz w:val="28"/>
          <w:szCs w:val="28"/>
        </w:rPr>
        <w:t>nnen</w:t>
      </w:r>
      <w:r w:rsidRPr="00BE2ED4">
        <w:rPr>
          <w:rFonts w:ascii="Times New Roman" w:hAnsi="Times New Roman" w:cs="Times New Roman"/>
          <w:sz w:val="28"/>
          <w:szCs w:val="28"/>
          <w:lang w:val="ru-RU"/>
        </w:rPr>
        <w:t xml:space="preserve"> (в </w:t>
      </w:r>
      <w:r w:rsidRPr="00BE2ED4">
        <w:rPr>
          <w:rFonts w:ascii="Times New Roman" w:hAnsi="Times New Roman" w:cs="Times New Roman"/>
          <w:sz w:val="28"/>
          <w:szCs w:val="28"/>
        </w:rPr>
        <w:t>Pr</w:t>
      </w:r>
      <w:r w:rsidRPr="00BE2ED4">
        <w:rPr>
          <w:rFonts w:ascii="Times New Roman" w:hAnsi="Times New Roman" w:cs="Times New Roman"/>
          <w:sz w:val="28"/>
          <w:szCs w:val="28"/>
          <w:lang w:val="ru-RU"/>
        </w:rPr>
        <w:t>ä</w:t>
      </w:r>
      <w:r w:rsidRPr="00BE2ED4">
        <w:rPr>
          <w:rFonts w:ascii="Times New Roman" w:hAnsi="Times New Roman" w:cs="Times New Roman"/>
          <w:sz w:val="28"/>
          <w:szCs w:val="28"/>
        </w:rPr>
        <w:t>sens</w:t>
      </w:r>
      <w:r w:rsidRPr="00BE2ED4">
        <w:rPr>
          <w:rFonts w:ascii="Times New Roman" w:hAnsi="Times New Roman" w:cs="Times New Roman"/>
          <w:sz w:val="28"/>
          <w:szCs w:val="28"/>
          <w:lang w:val="ru-RU"/>
        </w:rPr>
        <w:t xml:space="preserve">) и форма глагола </w:t>
      </w:r>
      <w:r w:rsidRPr="00BE2ED4">
        <w:rPr>
          <w:rFonts w:ascii="Times New Roman" w:hAnsi="Times New Roman" w:cs="Times New Roman"/>
          <w:sz w:val="28"/>
          <w:szCs w:val="28"/>
        </w:rPr>
        <w:t>m</w:t>
      </w:r>
      <w:r w:rsidRPr="00BE2ED4">
        <w:rPr>
          <w:rFonts w:ascii="Times New Roman" w:hAnsi="Times New Roman" w:cs="Times New Roman"/>
          <w:sz w:val="28"/>
          <w:szCs w:val="28"/>
          <w:lang w:val="ru-RU"/>
        </w:rPr>
        <w:t>ö</w:t>
      </w:r>
      <w:r w:rsidRPr="00BE2ED4">
        <w:rPr>
          <w:rFonts w:ascii="Times New Roman" w:hAnsi="Times New Roman" w:cs="Times New Roman"/>
          <w:sz w:val="28"/>
          <w:szCs w:val="28"/>
        </w:rPr>
        <w:t>chte</w:t>
      </w:r>
      <w:r w:rsidRPr="00BE2ED4">
        <w:rPr>
          <w:rFonts w:ascii="Times New Roman" w:hAnsi="Times New Roman" w:cs="Times New Roman"/>
          <w:sz w:val="28"/>
          <w:szCs w:val="28"/>
          <w:lang w:val="ru-RU"/>
        </w:rPr>
        <w:t xml:space="preserve">. </w:t>
      </w:r>
    </w:p>
    <w:p w:rsidR="009B2154" w:rsidRPr="00BE2ED4" w:rsidRDefault="00A2387E" w:rsidP="00BE2ED4">
      <w:pPr>
        <w:jc w:val="both"/>
        <w:rPr>
          <w:rFonts w:ascii="Times New Roman" w:hAnsi="Times New Roman" w:cs="Times New Roman"/>
          <w:sz w:val="28"/>
          <w:szCs w:val="28"/>
          <w:lang w:val="de-DE"/>
        </w:rPr>
      </w:pPr>
      <w:r w:rsidRPr="00BE2ED4">
        <w:rPr>
          <w:rFonts w:ascii="Times New Roman" w:hAnsi="Times New Roman" w:cs="Times New Roman"/>
          <w:sz w:val="28"/>
          <w:szCs w:val="28"/>
          <w:lang w:val="ru-RU"/>
        </w:rPr>
        <w:t xml:space="preserve">Наречия, отвечающие на вопрос «где?» </w:t>
      </w:r>
      <w:r w:rsidRPr="00BE2ED4">
        <w:rPr>
          <w:rFonts w:ascii="Times New Roman" w:hAnsi="Times New Roman" w:cs="Times New Roman"/>
          <w:sz w:val="28"/>
          <w:szCs w:val="28"/>
          <w:lang w:val="de-DE"/>
        </w:rPr>
        <w:t>(links, rechts, in der Mitte, hinten, hinten rechts, vorne, vorne rechts).</w:t>
      </w:r>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rPr>
        <w:t>Личные</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rPr>
        <w:t>местоимения</w:t>
      </w:r>
      <w:r w:rsidRPr="00BE2ED4">
        <w:rPr>
          <w:rFonts w:ascii="Times New Roman" w:hAnsi="Times New Roman" w:cs="Times New Roman"/>
          <w:sz w:val="28"/>
          <w:szCs w:val="28"/>
          <w:lang w:val="de-DE"/>
        </w:rPr>
        <w:t xml:space="preserve"> (ich, du, er, sie, es, wir, ihr, Sie/sie).</w:t>
      </w:r>
      <w:proofErr w:type="gramEnd"/>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lang w:val="ru-RU"/>
        </w:rPr>
        <w:t>Притяжательные местоимения (</w:t>
      </w:r>
      <w:r w:rsidRPr="00BE2ED4">
        <w:rPr>
          <w:rFonts w:ascii="Times New Roman" w:hAnsi="Times New Roman" w:cs="Times New Roman"/>
          <w:sz w:val="28"/>
          <w:szCs w:val="28"/>
        </w:rPr>
        <w:t>mein</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dein</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sein</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ihr</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unser</w:t>
      </w:r>
      <w:r w:rsidRPr="00BE2ED4">
        <w:rPr>
          <w:rFonts w:ascii="Times New Roman" w:hAnsi="Times New Roman" w:cs="Times New Roman"/>
          <w:sz w:val="28"/>
          <w:szCs w:val="28"/>
          <w:lang w:val="ru-RU"/>
        </w:rPr>
        <w:t xml:space="preserve">) в именительном падеже в единственном и множественном числе и конструкция </w:t>
      </w:r>
      <w:r w:rsidRPr="00BE2ED4">
        <w:rPr>
          <w:rFonts w:ascii="Times New Roman" w:hAnsi="Times New Roman" w:cs="Times New Roman"/>
          <w:sz w:val="28"/>
          <w:szCs w:val="28"/>
        </w:rPr>
        <w:t>Mamas</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Rucksack</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de-DE"/>
        </w:rPr>
      </w:pPr>
      <w:r w:rsidRPr="00BE2ED4">
        <w:rPr>
          <w:rFonts w:ascii="Times New Roman" w:hAnsi="Times New Roman" w:cs="Times New Roman"/>
          <w:sz w:val="28"/>
          <w:szCs w:val="28"/>
          <w:lang w:val="ru-RU"/>
        </w:rPr>
        <w:t>Вопросительные местоимения (</w:t>
      </w:r>
      <w:r w:rsidRPr="00BE2ED4">
        <w:rPr>
          <w:rFonts w:ascii="Times New Roman" w:hAnsi="Times New Roman" w:cs="Times New Roman"/>
          <w:sz w:val="28"/>
          <w:szCs w:val="28"/>
        </w:rPr>
        <w:t>wie</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wo</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woher</w:t>
      </w:r>
      <w:r w:rsidRPr="00BE2ED4">
        <w:rPr>
          <w:rFonts w:ascii="Times New Roman" w:hAnsi="Times New Roman" w:cs="Times New Roman"/>
          <w:sz w:val="28"/>
          <w:szCs w:val="28"/>
          <w:lang w:val="ru-RU"/>
        </w:rPr>
        <w:t>). Вопросы</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lang w:val="ru-RU"/>
        </w:rPr>
        <w:t>с</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lang w:val="ru-RU"/>
        </w:rPr>
        <w:t>указанием</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lang w:val="ru-RU"/>
        </w:rPr>
        <w:t>времени</w:t>
      </w:r>
      <w:r w:rsidRPr="00BE2ED4">
        <w:rPr>
          <w:rFonts w:ascii="Times New Roman" w:hAnsi="Times New Roman" w:cs="Times New Roman"/>
          <w:sz w:val="28"/>
          <w:szCs w:val="28"/>
          <w:lang w:val="de-DE"/>
        </w:rPr>
        <w:t xml:space="preserve"> (Um wie viel Uhr beginnt der Unterricht?).</w:t>
      </w:r>
    </w:p>
    <w:p w:rsidR="009B2154" w:rsidRPr="00BE2ED4" w:rsidRDefault="00A2387E" w:rsidP="00BE2ED4">
      <w:pPr>
        <w:jc w:val="both"/>
        <w:rPr>
          <w:rFonts w:ascii="Times New Roman" w:hAnsi="Times New Roman" w:cs="Times New Roman"/>
          <w:sz w:val="28"/>
          <w:szCs w:val="28"/>
          <w:lang w:val="de-DE"/>
        </w:rPr>
      </w:pPr>
      <w:r w:rsidRPr="00BE2ED4">
        <w:rPr>
          <w:rFonts w:ascii="Times New Roman" w:hAnsi="Times New Roman" w:cs="Times New Roman"/>
          <w:sz w:val="28"/>
          <w:szCs w:val="28"/>
          <w:lang w:val="ru-RU"/>
        </w:rPr>
        <w:t>Количественные</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lang w:val="ru-RU"/>
        </w:rPr>
        <w:t>числительные</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lang w:val="ru-RU"/>
        </w:rPr>
        <w:t>до</w:t>
      </w:r>
      <w:r w:rsidRPr="00BE2ED4">
        <w:rPr>
          <w:rFonts w:ascii="Times New Roman" w:hAnsi="Times New Roman" w:cs="Times New Roman"/>
          <w:sz w:val="28"/>
          <w:szCs w:val="28"/>
          <w:lang w:val="de-DE"/>
        </w:rPr>
        <w:t xml:space="preserve"> 100).</w:t>
      </w:r>
    </w:p>
    <w:p w:rsidR="009B2154" w:rsidRPr="00BE2ED4" w:rsidRDefault="00A2387E" w:rsidP="00BE2ED4">
      <w:pPr>
        <w:jc w:val="both"/>
        <w:rPr>
          <w:rFonts w:ascii="Times New Roman" w:hAnsi="Times New Roman" w:cs="Times New Roman"/>
          <w:sz w:val="28"/>
          <w:szCs w:val="28"/>
          <w:lang w:val="de-DE"/>
        </w:rPr>
      </w:pPr>
      <w:proofErr w:type="gramStart"/>
      <w:r w:rsidRPr="00BE2ED4">
        <w:rPr>
          <w:rFonts w:ascii="Times New Roman" w:hAnsi="Times New Roman" w:cs="Times New Roman"/>
          <w:sz w:val="28"/>
          <w:szCs w:val="28"/>
          <w:lang w:val="ru-RU"/>
        </w:rPr>
        <w:t>Предлоги</w:t>
      </w:r>
      <w:r w:rsidRPr="00BE2ED4">
        <w:rPr>
          <w:rFonts w:ascii="Times New Roman" w:hAnsi="Times New Roman" w:cs="Times New Roman"/>
          <w:sz w:val="28"/>
          <w:szCs w:val="28"/>
          <w:lang w:val="de-DE"/>
        </w:rPr>
        <w:t xml:space="preserve"> (in, aus – Ich wohne in Deutschland.</w:t>
      </w:r>
      <w:proofErr w:type="gramEnd"/>
      <w:r w:rsidRPr="00BE2ED4">
        <w:rPr>
          <w:rFonts w:ascii="Times New Roman" w:hAnsi="Times New Roman" w:cs="Times New Roman"/>
          <w:sz w:val="28"/>
          <w:szCs w:val="28"/>
          <w:lang w:val="de-DE"/>
        </w:rPr>
        <w:t xml:space="preserve"> Ich komme aus Österreich.), </w:t>
      </w:r>
      <w:r w:rsidRPr="00BE2ED4">
        <w:rPr>
          <w:rFonts w:ascii="Times New Roman" w:hAnsi="Times New Roman" w:cs="Times New Roman"/>
          <w:sz w:val="28"/>
          <w:szCs w:val="28"/>
        </w:rPr>
        <w:t>предлоги</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rPr>
        <w:t>для</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rPr>
        <w:t>обозначения</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rPr>
        <w:t>времени</w:t>
      </w:r>
      <w:r w:rsidRPr="00BE2ED4">
        <w:rPr>
          <w:rFonts w:ascii="Times New Roman" w:hAnsi="Times New Roman" w:cs="Times New Roman"/>
          <w:sz w:val="28"/>
          <w:szCs w:val="28"/>
          <w:lang w:val="de-DE"/>
        </w:rPr>
        <w:t xml:space="preserve"> (um, von … bis, am).</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Социокультурные знания и умения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Знание социокультурного портрета родной страны и страны (стран) изучаемого языка: особенностей образа жизни и культуры страны (стран) изучаемого языка (известных достопримечательностях, выдающихся людях), образцов детской поэзии и прозы на немецком языке.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Формирование умений:</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писать своё имя и фамилию, а также имена и фамилии своих родственников и друзей на немецком языке;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правильно оформлять свой адрес на немецком языке (в анкете, формуляре);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кратко представлять Россию и страну (страны) изучаемого языка;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Компенсаторные умения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Использование при чтении и аудировании языковой, в том числе контекстуальной, догадки.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Использование в качестве опоры при составлении собственных высказываний ключевых слов, плана.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B2154" w:rsidRPr="00BE2ED4" w:rsidRDefault="009B2154" w:rsidP="00BE2ED4">
      <w:pPr>
        <w:jc w:val="both"/>
        <w:rPr>
          <w:rFonts w:ascii="Times New Roman" w:hAnsi="Times New Roman" w:cs="Times New Roman"/>
          <w:sz w:val="28"/>
          <w:szCs w:val="28"/>
          <w:lang w:val="ru-RU"/>
        </w:rPr>
      </w:pP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6 КЛАСС</w:t>
      </w:r>
    </w:p>
    <w:p w:rsidR="009B2154" w:rsidRPr="00BE2ED4" w:rsidRDefault="009B2154" w:rsidP="00BE2ED4">
      <w:pPr>
        <w:jc w:val="both"/>
        <w:rPr>
          <w:rFonts w:ascii="Times New Roman" w:hAnsi="Times New Roman" w:cs="Times New Roman"/>
          <w:sz w:val="28"/>
          <w:szCs w:val="28"/>
          <w:lang w:val="ru-RU"/>
        </w:rPr>
      </w:pP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Коммуникативные умения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Взаимоотношения в семье и с друзьями. Семейные праздники.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Внешность и характер человека (литературного персонажа). </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Досуг и увлечения (хобби) современного подростка (чтение, кино, театр, спорт).</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Здоровый образ жизни: режим труда и отдыха, фитнес, сбалансированное питание.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Покупки: продукты питания.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Школа, школьная жизнь, изучаемые предметы, любимый предмет. Переписка с иностранными сверстниками. </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Каникулы в различное время года. Виды отдыха. Путешествия по России и иностранным странам.</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Природа: дикие и домашние животные. Климат, погода.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Описание родного города (села).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Родная страна и страна (страны) изучаемого языка. </w:t>
      </w:r>
      <w:proofErr w:type="gramStart"/>
      <w:r w:rsidRPr="00BE2ED4">
        <w:rPr>
          <w:rFonts w:ascii="Times New Roman" w:hAnsi="Times New Roman" w:cs="Times New Roman"/>
          <w:sz w:val="28"/>
          <w:szCs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Выдающиеся люди родной страны и страны (стран) изучаемого языка. </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Говорение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Развитие коммуникативных умений диалогической речи, а именно умений вести: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с соблюдением норм речевого этикета, принятых в стране (странах) изучаемого языка.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Объём диалога – до 3 реплик со стороны каждого собеседника.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Развитие коммуникативных умений монологической речи: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создание устных связных монологических высказываний с использованием основных коммуникативных типов речи: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повествование (сообщение);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изложение (пересказ) основного содержания прочитанного текста.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Объём монологического высказывания – 5–6 фраз.</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Аудирование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BE2ED4">
        <w:rPr>
          <w:rFonts w:ascii="Times New Roman" w:hAnsi="Times New Roman" w:cs="Times New Roman"/>
          <w:sz w:val="28"/>
          <w:szCs w:val="28"/>
          <w:lang w:val="ru-RU"/>
        </w:rPr>
        <w:t>на</w:t>
      </w:r>
      <w:proofErr w:type="gramEnd"/>
      <w:r w:rsidRPr="00BE2ED4">
        <w:rPr>
          <w:rFonts w:ascii="Times New Roman" w:hAnsi="Times New Roman" w:cs="Times New Roman"/>
          <w:sz w:val="28"/>
          <w:szCs w:val="28"/>
          <w:lang w:val="ru-RU"/>
        </w:rPr>
        <w:t xml:space="preserve"> услышанное.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При опосредованном общении: дальнейшее развитие восприятия и понимания на слух </w:t>
      </w:r>
      <w:proofErr w:type="gramStart"/>
      <w:r w:rsidRPr="00BE2ED4">
        <w:rPr>
          <w:rFonts w:ascii="Times New Roman" w:hAnsi="Times New Roman" w:cs="Times New Roman"/>
          <w:sz w:val="28"/>
          <w:szCs w:val="28"/>
          <w:lang w:val="ru-RU"/>
        </w:rPr>
        <w:t>несложных</w:t>
      </w:r>
      <w:proofErr w:type="gramEnd"/>
      <w:r w:rsidRPr="00BE2ED4">
        <w:rPr>
          <w:rFonts w:ascii="Times New Roman" w:hAnsi="Times New Roman" w:cs="Times New Roman"/>
          <w:sz w:val="28"/>
          <w:szCs w:val="28"/>
          <w:lang w:val="ru-RU"/>
        </w:rPr>
        <w:t xml:space="preserve">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Время звучания текста (текстов) для аудирования – до 1 минуты.</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Смысловое чтение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Чтение с пониманием запрашиваемой информации предполагает умение находить в прочитанном тексте и понимать запрашиваемую информацию.</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Чтение несплошных текстов (таблиц) и понимание представленной в них информации.</w:t>
      </w:r>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lang w:val="ru-RU"/>
        </w:rPr>
        <w:t>Тексты для чтения: беседа, отрывок из художественного произведения, в том числе рассказ, сообщение информационного характера, сообщение личного характера, объявление, стихотворение, несплошной текст (таблица).</w:t>
      </w:r>
      <w:proofErr w:type="gramEnd"/>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Объём текста (текстов) для чтения – 160–180 слов.</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Письменная речь</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Развитие умений письменной речи: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списывание текста и выписывание из него слов, словосочетаний, предложений в соответствии с решаемой коммуникативной задачей;</w:t>
      </w:r>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lang w:val="ru-RU"/>
        </w:rPr>
        <w:t>заполнение анкет и формуляров, сообщать о себе основные сведения (имя, фамилия, пол, возраст, гражданство, адрес) в соответствии с нормами, принятыми в немецкоговорящих странах;</w:t>
      </w:r>
      <w:proofErr w:type="gramEnd"/>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50 слов);</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создание небольшого письменного высказывания с использованием образца, плана, иллюстраций (объём письменного высказывания – до 50 слов).</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Языковые знания и умения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Фонетическая сторона речи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Тексты для чтения вслух: сообщение информационного характера, рассказ, диалог (беседа).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Объём текста для чтения вслух – до 70 слов.</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Графика, орфография и пунктуация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Правильное написание изученных слов.</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Лексическая сторона речи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Объём – около 450 лексических единиц для продуктивного использования (включая 300 лексических единиц, изученных ранее) и около 550 лексических единиц для рецептивного усвоения (включая 450 лексических единиц продуктивного минимума).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Основные способы словообразования: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аффиксация: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образование имён существительных при помощи суффиксов -</w:t>
      </w:r>
      <w:r w:rsidRPr="00BE2ED4">
        <w:rPr>
          <w:rFonts w:ascii="Times New Roman" w:hAnsi="Times New Roman" w:cs="Times New Roman"/>
          <w:sz w:val="28"/>
          <w:szCs w:val="28"/>
        </w:rPr>
        <w:t>keit</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die</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M</w:t>
      </w:r>
      <w:r w:rsidRPr="00BE2ED4">
        <w:rPr>
          <w:rFonts w:ascii="Times New Roman" w:hAnsi="Times New Roman" w:cs="Times New Roman"/>
          <w:sz w:val="28"/>
          <w:szCs w:val="28"/>
          <w:lang w:val="ru-RU"/>
        </w:rPr>
        <w:t>ö</w:t>
      </w:r>
      <w:r w:rsidRPr="00BE2ED4">
        <w:rPr>
          <w:rFonts w:ascii="Times New Roman" w:hAnsi="Times New Roman" w:cs="Times New Roman"/>
          <w:sz w:val="28"/>
          <w:szCs w:val="28"/>
        </w:rPr>
        <w:t>glichkeit</w:t>
      </w:r>
      <w:r w:rsidRPr="00BE2ED4">
        <w:rPr>
          <w:rFonts w:ascii="Times New Roman" w:hAnsi="Times New Roman" w:cs="Times New Roman"/>
          <w:sz w:val="28"/>
          <w:szCs w:val="28"/>
          <w:lang w:val="ru-RU"/>
        </w:rPr>
        <w:t>), -</w:t>
      </w:r>
      <w:r w:rsidRPr="00BE2ED4">
        <w:rPr>
          <w:rFonts w:ascii="Times New Roman" w:hAnsi="Times New Roman" w:cs="Times New Roman"/>
          <w:sz w:val="28"/>
          <w:szCs w:val="28"/>
        </w:rPr>
        <w:t>heit</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die</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Sch</w:t>
      </w:r>
      <w:r w:rsidRPr="00BE2ED4">
        <w:rPr>
          <w:rFonts w:ascii="Times New Roman" w:hAnsi="Times New Roman" w:cs="Times New Roman"/>
          <w:sz w:val="28"/>
          <w:szCs w:val="28"/>
          <w:lang w:val="ru-RU"/>
        </w:rPr>
        <w:t>ö</w:t>
      </w:r>
      <w:r w:rsidRPr="00BE2ED4">
        <w:rPr>
          <w:rFonts w:ascii="Times New Roman" w:hAnsi="Times New Roman" w:cs="Times New Roman"/>
          <w:sz w:val="28"/>
          <w:szCs w:val="28"/>
        </w:rPr>
        <w:t>nheit</w:t>
      </w:r>
      <w:r w:rsidRPr="00BE2ED4">
        <w:rPr>
          <w:rFonts w:ascii="Times New Roman" w:hAnsi="Times New Roman" w:cs="Times New Roman"/>
          <w:sz w:val="28"/>
          <w:szCs w:val="28"/>
          <w:lang w:val="ru-RU"/>
        </w:rPr>
        <w:t>), -</w:t>
      </w:r>
      <w:r w:rsidRPr="00BE2ED4">
        <w:rPr>
          <w:rFonts w:ascii="Times New Roman" w:hAnsi="Times New Roman" w:cs="Times New Roman"/>
          <w:sz w:val="28"/>
          <w:szCs w:val="28"/>
        </w:rPr>
        <w:t>ung</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die</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Erz</w:t>
      </w:r>
      <w:r w:rsidRPr="00BE2ED4">
        <w:rPr>
          <w:rFonts w:ascii="Times New Roman" w:hAnsi="Times New Roman" w:cs="Times New Roman"/>
          <w:sz w:val="28"/>
          <w:szCs w:val="28"/>
          <w:lang w:val="ru-RU"/>
        </w:rPr>
        <w:t>ä</w:t>
      </w:r>
      <w:r w:rsidRPr="00BE2ED4">
        <w:rPr>
          <w:rFonts w:ascii="Times New Roman" w:hAnsi="Times New Roman" w:cs="Times New Roman"/>
          <w:sz w:val="28"/>
          <w:szCs w:val="28"/>
        </w:rPr>
        <w:t>hlung</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образование имён прилагательных и наречий при помощи отрицательного префикса </w:t>
      </w:r>
      <w:r w:rsidRPr="00BE2ED4">
        <w:rPr>
          <w:rFonts w:ascii="Times New Roman" w:hAnsi="Times New Roman" w:cs="Times New Roman"/>
          <w:sz w:val="28"/>
          <w:szCs w:val="28"/>
        </w:rPr>
        <w:t>un</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конверсия: образование имён существительных от глагола (</w:t>
      </w:r>
      <w:r w:rsidRPr="00BE2ED4">
        <w:rPr>
          <w:rFonts w:ascii="Times New Roman" w:hAnsi="Times New Roman" w:cs="Times New Roman"/>
          <w:sz w:val="28"/>
          <w:szCs w:val="28"/>
        </w:rPr>
        <w:t>das</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Lesen</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словосложение: образование сложных существительных путём соединения глагола и существительного (</w:t>
      </w:r>
      <w:r w:rsidRPr="00BE2ED4">
        <w:rPr>
          <w:rFonts w:ascii="Times New Roman" w:hAnsi="Times New Roman" w:cs="Times New Roman"/>
          <w:sz w:val="28"/>
          <w:szCs w:val="28"/>
        </w:rPr>
        <w:t>der</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Schreibtisch</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Синонимы. Антонимы. Интернациональные слова.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Грамматическая сторона речи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Распознавание и употребление в устной и письменной речи изученных морфологических форм и синтаксических конструкций немецкого языка.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 </w:t>
      </w:r>
      <w:r w:rsidRPr="00BE2ED4">
        <w:rPr>
          <w:rFonts w:ascii="Times New Roman" w:hAnsi="Times New Roman" w:cs="Times New Roman"/>
          <w:sz w:val="28"/>
          <w:szCs w:val="28"/>
        </w:rPr>
        <w:t>Mach</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das</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Buch</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auf</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de-DE"/>
        </w:rPr>
      </w:pPr>
      <w:proofErr w:type="gramStart"/>
      <w:r w:rsidRPr="00BE2ED4">
        <w:rPr>
          <w:rFonts w:ascii="Times New Roman" w:hAnsi="Times New Roman" w:cs="Times New Roman"/>
          <w:sz w:val="28"/>
          <w:szCs w:val="28"/>
          <w:lang w:val="ru-RU"/>
        </w:rPr>
        <w:t>Нулевой</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lang w:val="ru-RU"/>
        </w:rPr>
        <w:t>артикль</w:t>
      </w:r>
      <w:r w:rsidRPr="00BE2ED4">
        <w:rPr>
          <w:rFonts w:ascii="Times New Roman" w:hAnsi="Times New Roman" w:cs="Times New Roman"/>
          <w:sz w:val="28"/>
          <w:szCs w:val="28"/>
          <w:lang w:val="de-DE"/>
        </w:rPr>
        <w:t xml:space="preserve"> (Magst du Kartoffeln?</w:t>
      </w:r>
      <w:proofErr w:type="gramEnd"/>
      <w:r w:rsidRPr="00BE2ED4">
        <w:rPr>
          <w:rFonts w:ascii="Times New Roman" w:hAnsi="Times New Roman" w:cs="Times New Roman"/>
          <w:sz w:val="28"/>
          <w:szCs w:val="28"/>
          <w:lang w:val="de-DE"/>
        </w:rPr>
        <w:t xml:space="preserve"> Ich esse gern Käse.)</w:t>
      </w:r>
    </w:p>
    <w:p w:rsidR="009B2154" w:rsidRPr="00BE2ED4" w:rsidRDefault="00A2387E" w:rsidP="00BE2ED4">
      <w:pPr>
        <w:jc w:val="both"/>
        <w:rPr>
          <w:rFonts w:ascii="Times New Roman" w:hAnsi="Times New Roman" w:cs="Times New Roman"/>
          <w:sz w:val="28"/>
          <w:szCs w:val="28"/>
          <w:lang w:val="de-DE"/>
        </w:rPr>
      </w:pPr>
      <w:r w:rsidRPr="00BE2ED4">
        <w:rPr>
          <w:rFonts w:ascii="Times New Roman" w:hAnsi="Times New Roman" w:cs="Times New Roman"/>
          <w:sz w:val="28"/>
          <w:szCs w:val="28"/>
          <w:lang w:val="ru-RU"/>
        </w:rPr>
        <w:t>Речевые</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lang w:val="ru-RU"/>
        </w:rPr>
        <w:t>образцы</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lang w:val="ru-RU"/>
        </w:rPr>
        <w:t>в</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lang w:val="ru-RU"/>
        </w:rPr>
        <w:t>ответах</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lang w:val="ru-RU"/>
        </w:rPr>
        <w:t>с</w:t>
      </w:r>
      <w:r w:rsidRPr="00BE2ED4">
        <w:rPr>
          <w:rFonts w:ascii="Times New Roman" w:hAnsi="Times New Roman" w:cs="Times New Roman"/>
          <w:sz w:val="28"/>
          <w:szCs w:val="28"/>
          <w:lang w:val="de-DE"/>
        </w:rPr>
        <w:t xml:space="preserve"> ja – nein – doch.</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Неопределённо-личное местоимение </w:t>
      </w:r>
      <w:r w:rsidRPr="00BE2ED4">
        <w:rPr>
          <w:rFonts w:ascii="Times New Roman" w:hAnsi="Times New Roman" w:cs="Times New Roman"/>
          <w:sz w:val="28"/>
          <w:szCs w:val="28"/>
        </w:rPr>
        <w:t>man</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Сложносочинённые предложения с союзом </w:t>
      </w:r>
      <w:r w:rsidRPr="00BE2ED4">
        <w:rPr>
          <w:rFonts w:ascii="Times New Roman" w:hAnsi="Times New Roman" w:cs="Times New Roman"/>
          <w:sz w:val="28"/>
          <w:szCs w:val="28"/>
        </w:rPr>
        <w:t>deshalb</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Глаголы в видовременных формах действительного залога в изъявительном наклонении в </w:t>
      </w:r>
      <w:r w:rsidRPr="00BE2ED4">
        <w:rPr>
          <w:rFonts w:ascii="Times New Roman" w:hAnsi="Times New Roman" w:cs="Times New Roman"/>
          <w:sz w:val="28"/>
          <w:szCs w:val="28"/>
        </w:rPr>
        <w:t>Pr</w:t>
      </w:r>
      <w:r w:rsidRPr="00BE2ED4">
        <w:rPr>
          <w:rFonts w:ascii="Times New Roman" w:hAnsi="Times New Roman" w:cs="Times New Roman"/>
          <w:sz w:val="28"/>
          <w:szCs w:val="28"/>
          <w:lang w:val="ru-RU"/>
        </w:rPr>
        <w:t>ä</w:t>
      </w:r>
      <w:r w:rsidRPr="00BE2ED4">
        <w:rPr>
          <w:rFonts w:ascii="Times New Roman" w:hAnsi="Times New Roman" w:cs="Times New Roman"/>
          <w:sz w:val="28"/>
          <w:szCs w:val="28"/>
        </w:rPr>
        <w:t>teritum</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Perfekt</w:t>
      </w:r>
      <w:r w:rsidRPr="00BE2ED4">
        <w:rPr>
          <w:rFonts w:ascii="Times New Roman" w:hAnsi="Times New Roman" w:cs="Times New Roman"/>
          <w:sz w:val="28"/>
          <w:szCs w:val="28"/>
          <w:lang w:val="ru-RU"/>
        </w:rPr>
        <w:t xml:space="preserve"> с вспомогательным глаголом </w:t>
      </w:r>
      <w:r w:rsidRPr="00BE2ED4">
        <w:rPr>
          <w:rFonts w:ascii="Times New Roman" w:hAnsi="Times New Roman" w:cs="Times New Roman"/>
          <w:sz w:val="28"/>
          <w:szCs w:val="28"/>
        </w:rPr>
        <w:t>haben</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de-DE"/>
        </w:rPr>
      </w:pPr>
      <w:r w:rsidRPr="00BE2ED4">
        <w:rPr>
          <w:rFonts w:ascii="Times New Roman" w:hAnsi="Times New Roman" w:cs="Times New Roman"/>
          <w:sz w:val="28"/>
          <w:szCs w:val="28"/>
          <w:lang w:val="ru-RU"/>
        </w:rPr>
        <w:t>Повелительное</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lang w:val="ru-RU"/>
        </w:rPr>
        <w:t>наклонение</w:t>
      </w:r>
      <w:r w:rsidRPr="00BE2ED4">
        <w:rPr>
          <w:rFonts w:ascii="Times New Roman" w:hAnsi="Times New Roman" w:cs="Times New Roman"/>
          <w:sz w:val="28"/>
          <w:szCs w:val="28"/>
          <w:lang w:val="de-DE"/>
        </w:rPr>
        <w:t>.</w:t>
      </w:r>
    </w:p>
    <w:p w:rsidR="009B2154" w:rsidRPr="00BE2ED4" w:rsidRDefault="00A2387E" w:rsidP="00BE2ED4">
      <w:pPr>
        <w:jc w:val="both"/>
        <w:rPr>
          <w:rFonts w:ascii="Times New Roman" w:hAnsi="Times New Roman" w:cs="Times New Roman"/>
          <w:sz w:val="28"/>
          <w:szCs w:val="28"/>
          <w:lang w:val="de-DE"/>
        </w:rPr>
      </w:pPr>
      <w:r w:rsidRPr="00BE2ED4">
        <w:rPr>
          <w:rFonts w:ascii="Times New Roman" w:hAnsi="Times New Roman" w:cs="Times New Roman"/>
          <w:sz w:val="28"/>
          <w:szCs w:val="28"/>
          <w:lang w:val="ru-RU"/>
        </w:rPr>
        <w:t>Глаголы</w:t>
      </w:r>
      <w:r w:rsidRPr="00BE2ED4">
        <w:rPr>
          <w:rFonts w:ascii="Times New Roman" w:hAnsi="Times New Roman" w:cs="Times New Roman"/>
          <w:sz w:val="28"/>
          <w:szCs w:val="28"/>
          <w:lang w:val="de-DE"/>
        </w:rPr>
        <w:t xml:space="preserve"> sitzen – setzen, liegen – legen, stehen – stellen, hängen.</w:t>
      </w:r>
    </w:p>
    <w:p w:rsidR="009B2154" w:rsidRPr="00BE2ED4" w:rsidRDefault="00A2387E" w:rsidP="00BE2ED4">
      <w:pPr>
        <w:jc w:val="both"/>
        <w:rPr>
          <w:rFonts w:ascii="Times New Roman" w:hAnsi="Times New Roman" w:cs="Times New Roman"/>
          <w:sz w:val="28"/>
          <w:szCs w:val="28"/>
          <w:lang w:val="de-DE"/>
        </w:rPr>
      </w:pPr>
      <w:proofErr w:type="gramStart"/>
      <w:r w:rsidRPr="00BE2ED4">
        <w:rPr>
          <w:rFonts w:ascii="Times New Roman" w:hAnsi="Times New Roman" w:cs="Times New Roman"/>
          <w:sz w:val="28"/>
          <w:szCs w:val="28"/>
        </w:rPr>
        <w:t>Конструкция</w:t>
      </w:r>
      <w:r w:rsidRPr="00BE2ED4">
        <w:rPr>
          <w:rFonts w:ascii="Times New Roman" w:hAnsi="Times New Roman" w:cs="Times New Roman"/>
          <w:sz w:val="28"/>
          <w:szCs w:val="28"/>
          <w:lang w:val="de-DE"/>
        </w:rPr>
        <w:t xml:space="preserve"> es gibt + Akkusativ.</w:t>
      </w:r>
      <w:proofErr w:type="gramEnd"/>
      <w:r w:rsidRPr="00BE2ED4">
        <w:rPr>
          <w:rFonts w:ascii="Times New Roman" w:hAnsi="Times New Roman" w:cs="Times New Roman"/>
          <w:sz w:val="28"/>
          <w:szCs w:val="28"/>
          <w:lang w:val="de-DE"/>
        </w:rPr>
        <w:t xml:space="preserve"> </w:t>
      </w:r>
    </w:p>
    <w:p w:rsidR="009B2154" w:rsidRPr="00BE2ED4" w:rsidRDefault="00A2387E" w:rsidP="00BE2ED4">
      <w:pPr>
        <w:jc w:val="both"/>
        <w:rPr>
          <w:rFonts w:ascii="Times New Roman" w:hAnsi="Times New Roman" w:cs="Times New Roman"/>
          <w:sz w:val="28"/>
          <w:szCs w:val="28"/>
          <w:lang w:val="de-DE"/>
        </w:rPr>
      </w:pPr>
      <w:proofErr w:type="gramStart"/>
      <w:r w:rsidRPr="00BE2ED4">
        <w:rPr>
          <w:rFonts w:ascii="Times New Roman" w:hAnsi="Times New Roman" w:cs="Times New Roman"/>
          <w:sz w:val="28"/>
          <w:szCs w:val="28"/>
        </w:rPr>
        <w:t>Модальные</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rPr>
        <w:t>глаголы</w:t>
      </w:r>
      <w:r w:rsidRPr="00BE2ED4">
        <w:rPr>
          <w:rFonts w:ascii="Times New Roman" w:hAnsi="Times New Roman" w:cs="Times New Roman"/>
          <w:sz w:val="28"/>
          <w:szCs w:val="28"/>
          <w:lang w:val="de-DE"/>
        </w:rPr>
        <w:t xml:space="preserve"> müssen, wollen (</w:t>
      </w:r>
      <w:r w:rsidRPr="00BE2ED4">
        <w:rPr>
          <w:rFonts w:ascii="Times New Roman" w:hAnsi="Times New Roman" w:cs="Times New Roman"/>
          <w:sz w:val="28"/>
          <w:szCs w:val="28"/>
        </w:rPr>
        <w:t>в</w:t>
      </w:r>
      <w:r w:rsidRPr="00BE2ED4">
        <w:rPr>
          <w:rFonts w:ascii="Times New Roman" w:hAnsi="Times New Roman" w:cs="Times New Roman"/>
          <w:sz w:val="28"/>
          <w:szCs w:val="28"/>
          <w:lang w:val="de-DE"/>
        </w:rPr>
        <w:t xml:space="preserve"> Präsens).</w:t>
      </w:r>
      <w:proofErr w:type="gramEnd"/>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Склонение имён существительных в единственном числе в дательном падеже.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Множественное число имён существительных.</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Личные местоимения в </w:t>
      </w:r>
      <w:proofErr w:type="gramStart"/>
      <w:r w:rsidRPr="00BE2ED4">
        <w:rPr>
          <w:rFonts w:ascii="Times New Roman" w:hAnsi="Times New Roman" w:cs="Times New Roman"/>
          <w:sz w:val="28"/>
          <w:szCs w:val="28"/>
          <w:lang w:val="ru-RU"/>
        </w:rPr>
        <w:t>винительном</w:t>
      </w:r>
      <w:proofErr w:type="gramEnd"/>
      <w:r w:rsidRPr="00BE2ED4">
        <w:rPr>
          <w:rFonts w:ascii="Times New Roman" w:hAnsi="Times New Roman" w:cs="Times New Roman"/>
          <w:sz w:val="28"/>
          <w:szCs w:val="28"/>
          <w:lang w:val="ru-RU"/>
        </w:rPr>
        <w:t xml:space="preserve"> (в некоторых речевых образцах).</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Неопределённые местоимения (</w:t>
      </w:r>
      <w:r w:rsidRPr="00BE2ED4">
        <w:rPr>
          <w:rFonts w:ascii="Times New Roman" w:hAnsi="Times New Roman" w:cs="Times New Roman"/>
          <w:sz w:val="28"/>
          <w:szCs w:val="28"/>
        </w:rPr>
        <w:t>etwas</w:t>
      </w:r>
      <w:r w:rsidRPr="00BE2ED4">
        <w:rPr>
          <w:rFonts w:ascii="Times New Roman" w:hAnsi="Times New Roman" w:cs="Times New Roman"/>
          <w:sz w:val="28"/>
          <w:szCs w:val="28"/>
          <w:lang w:val="ru-RU"/>
        </w:rPr>
        <w:t>/</w:t>
      </w:r>
      <w:r w:rsidRPr="00BE2ED4">
        <w:rPr>
          <w:rFonts w:ascii="Times New Roman" w:hAnsi="Times New Roman" w:cs="Times New Roman"/>
          <w:sz w:val="28"/>
          <w:szCs w:val="28"/>
        </w:rPr>
        <w:t>alles</w:t>
      </w:r>
      <w:r w:rsidRPr="00BE2ED4">
        <w:rPr>
          <w:rFonts w:ascii="Times New Roman" w:hAnsi="Times New Roman" w:cs="Times New Roman"/>
          <w:sz w:val="28"/>
          <w:szCs w:val="28"/>
          <w:lang w:val="ru-RU"/>
        </w:rPr>
        <w:t>/</w:t>
      </w:r>
      <w:r w:rsidRPr="00BE2ED4">
        <w:rPr>
          <w:rFonts w:ascii="Times New Roman" w:hAnsi="Times New Roman" w:cs="Times New Roman"/>
          <w:sz w:val="28"/>
          <w:szCs w:val="28"/>
        </w:rPr>
        <w:t>nichts</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de-DE"/>
        </w:rPr>
      </w:pPr>
      <w:r w:rsidRPr="00BE2ED4">
        <w:rPr>
          <w:rFonts w:ascii="Times New Roman" w:hAnsi="Times New Roman" w:cs="Times New Roman"/>
          <w:sz w:val="28"/>
          <w:szCs w:val="28"/>
          <w:lang w:val="ru-RU"/>
        </w:rPr>
        <w:t>Отрицание</w:t>
      </w:r>
      <w:r w:rsidRPr="00BE2ED4">
        <w:rPr>
          <w:rFonts w:ascii="Times New Roman" w:hAnsi="Times New Roman" w:cs="Times New Roman"/>
          <w:sz w:val="28"/>
          <w:szCs w:val="28"/>
          <w:lang w:val="de-DE"/>
        </w:rPr>
        <w:t xml:space="preserve"> nicht </w:t>
      </w:r>
      <w:r w:rsidRPr="00BE2ED4">
        <w:rPr>
          <w:rFonts w:ascii="Times New Roman" w:hAnsi="Times New Roman" w:cs="Times New Roman"/>
          <w:sz w:val="28"/>
          <w:szCs w:val="28"/>
          <w:lang w:val="ru-RU"/>
        </w:rPr>
        <w:t>и</w:t>
      </w:r>
      <w:r w:rsidRPr="00BE2ED4">
        <w:rPr>
          <w:rFonts w:ascii="Times New Roman" w:hAnsi="Times New Roman" w:cs="Times New Roman"/>
          <w:sz w:val="28"/>
          <w:szCs w:val="28"/>
          <w:lang w:val="de-DE"/>
        </w:rPr>
        <w:t xml:space="preserve"> kein.</w:t>
      </w:r>
    </w:p>
    <w:p w:rsidR="009B2154" w:rsidRPr="00BE2ED4" w:rsidRDefault="00A2387E" w:rsidP="00BE2ED4">
      <w:pPr>
        <w:jc w:val="both"/>
        <w:rPr>
          <w:rFonts w:ascii="Times New Roman" w:hAnsi="Times New Roman" w:cs="Times New Roman"/>
          <w:sz w:val="28"/>
          <w:szCs w:val="28"/>
          <w:lang w:val="de-DE"/>
        </w:rPr>
      </w:pPr>
      <w:r w:rsidRPr="00BE2ED4">
        <w:rPr>
          <w:rFonts w:ascii="Times New Roman" w:hAnsi="Times New Roman" w:cs="Times New Roman"/>
          <w:sz w:val="28"/>
          <w:szCs w:val="28"/>
          <w:lang w:val="ru-RU"/>
        </w:rPr>
        <w:t>Порядковые</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lang w:val="ru-RU"/>
        </w:rPr>
        <w:t>числительные</w:t>
      </w:r>
      <w:r w:rsidRPr="00BE2ED4">
        <w:rPr>
          <w:rFonts w:ascii="Times New Roman" w:hAnsi="Times New Roman" w:cs="Times New Roman"/>
          <w:sz w:val="28"/>
          <w:szCs w:val="28"/>
          <w:lang w:val="de-DE"/>
        </w:rPr>
        <w:t xml:space="preserve"> (die erste, zweite, dritte Straße).</w:t>
      </w:r>
    </w:p>
    <w:p w:rsidR="009B2154" w:rsidRPr="00BE2ED4" w:rsidRDefault="00A2387E" w:rsidP="00BE2ED4">
      <w:pPr>
        <w:jc w:val="both"/>
        <w:rPr>
          <w:rFonts w:ascii="Times New Roman" w:hAnsi="Times New Roman" w:cs="Times New Roman"/>
          <w:sz w:val="28"/>
          <w:szCs w:val="28"/>
        </w:rPr>
      </w:pPr>
      <w:r w:rsidRPr="00BE2ED4">
        <w:rPr>
          <w:rFonts w:ascii="Times New Roman" w:hAnsi="Times New Roman" w:cs="Times New Roman"/>
          <w:sz w:val="28"/>
          <w:szCs w:val="28"/>
          <w:lang w:val="ru-RU"/>
        </w:rPr>
        <w:t xml:space="preserve">Предлоги места, требующие дательного падежа при ответе на вопрос </w:t>
      </w:r>
      <w:r w:rsidRPr="00BE2ED4">
        <w:rPr>
          <w:rFonts w:ascii="Times New Roman" w:hAnsi="Times New Roman" w:cs="Times New Roman"/>
          <w:sz w:val="28"/>
          <w:szCs w:val="28"/>
        </w:rPr>
        <w:t>wo</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(hinter, auf, unter, über, neben, zwischen).</w:t>
      </w:r>
    </w:p>
    <w:p w:rsidR="009B2154" w:rsidRPr="00BE2ED4" w:rsidRDefault="00A2387E" w:rsidP="00BE2ED4">
      <w:pPr>
        <w:jc w:val="both"/>
        <w:rPr>
          <w:rFonts w:ascii="Times New Roman" w:hAnsi="Times New Roman" w:cs="Times New Roman"/>
          <w:sz w:val="28"/>
          <w:szCs w:val="28"/>
          <w:lang w:val="de-DE"/>
        </w:rPr>
      </w:pPr>
      <w:proofErr w:type="gramStart"/>
      <w:r w:rsidRPr="00BE2ED4">
        <w:rPr>
          <w:rFonts w:ascii="Times New Roman" w:hAnsi="Times New Roman" w:cs="Times New Roman"/>
          <w:sz w:val="28"/>
          <w:szCs w:val="28"/>
        </w:rPr>
        <w:t>Предлоги</w:t>
      </w:r>
      <w:r w:rsidRPr="00BE2ED4">
        <w:rPr>
          <w:rFonts w:ascii="Times New Roman" w:hAnsi="Times New Roman" w:cs="Times New Roman"/>
          <w:sz w:val="28"/>
          <w:szCs w:val="28"/>
          <w:lang w:val="de-DE"/>
        </w:rPr>
        <w:t xml:space="preserve"> in, aus.</w:t>
      </w:r>
      <w:proofErr w:type="gramEnd"/>
    </w:p>
    <w:p w:rsidR="009B2154" w:rsidRPr="00BE2ED4" w:rsidRDefault="00A2387E" w:rsidP="00BE2ED4">
      <w:pPr>
        <w:jc w:val="both"/>
        <w:rPr>
          <w:rFonts w:ascii="Times New Roman" w:hAnsi="Times New Roman" w:cs="Times New Roman"/>
          <w:sz w:val="28"/>
          <w:szCs w:val="28"/>
          <w:lang w:val="de-DE"/>
        </w:rPr>
      </w:pPr>
      <w:r w:rsidRPr="00BE2ED4">
        <w:rPr>
          <w:rFonts w:ascii="Times New Roman" w:hAnsi="Times New Roman" w:cs="Times New Roman"/>
          <w:sz w:val="28"/>
          <w:szCs w:val="28"/>
        </w:rPr>
        <w:t>Предлоги</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rPr>
        <w:t>времени</w:t>
      </w:r>
      <w:r w:rsidRPr="00BE2ED4">
        <w:rPr>
          <w:rFonts w:ascii="Times New Roman" w:hAnsi="Times New Roman" w:cs="Times New Roman"/>
          <w:sz w:val="28"/>
          <w:szCs w:val="28"/>
          <w:lang w:val="de-DE"/>
        </w:rPr>
        <w:t xml:space="preserve"> im, um, am.</w:t>
      </w:r>
    </w:p>
    <w:p w:rsidR="009B2154" w:rsidRPr="00BE2ED4" w:rsidRDefault="00A2387E" w:rsidP="00BE2ED4">
      <w:pPr>
        <w:jc w:val="both"/>
        <w:rPr>
          <w:rFonts w:ascii="Times New Roman" w:hAnsi="Times New Roman" w:cs="Times New Roman"/>
          <w:sz w:val="28"/>
          <w:szCs w:val="28"/>
          <w:lang w:val="de-DE"/>
        </w:rPr>
      </w:pPr>
      <w:r w:rsidRPr="00BE2ED4">
        <w:rPr>
          <w:rFonts w:ascii="Times New Roman" w:hAnsi="Times New Roman" w:cs="Times New Roman"/>
          <w:sz w:val="28"/>
          <w:szCs w:val="28"/>
          <w:lang w:val="ru-RU"/>
        </w:rPr>
        <w:t>Предлоги</w:t>
      </w:r>
      <w:r w:rsidRPr="00BE2ED4">
        <w:rPr>
          <w:rFonts w:ascii="Times New Roman" w:hAnsi="Times New Roman" w:cs="Times New Roman"/>
          <w:sz w:val="28"/>
          <w:szCs w:val="28"/>
          <w:lang w:val="de-DE"/>
        </w:rPr>
        <w:t xml:space="preserve"> c </w:t>
      </w:r>
      <w:r w:rsidRPr="00BE2ED4">
        <w:rPr>
          <w:rFonts w:ascii="Times New Roman" w:hAnsi="Times New Roman" w:cs="Times New Roman"/>
          <w:sz w:val="28"/>
          <w:szCs w:val="28"/>
          <w:lang w:val="ru-RU"/>
        </w:rPr>
        <w:t>дательным</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lang w:val="ru-RU"/>
        </w:rPr>
        <w:t>падежом</w:t>
      </w:r>
      <w:r w:rsidRPr="00BE2ED4">
        <w:rPr>
          <w:rFonts w:ascii="Times New Roman" w:hAnsi="Times New Roman" w:cs="Times New Roman"/>
          <w:sz w:val="28"/>
          <w:szCs w:val="28"/>
          <w:lang w:val="de-DE"/>
        </w:rPr>
        <w:t xml:space="preserve"> mit, nach, aus, zu, von, bei.</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Социокультурные знания и умения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roofErr w:type="gramEnd"/>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Развитие умений:</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писать своё имя и фамилию, а также имена и фамилии своих родственников и друзей на немецком языке;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правильно оформлять свой адрес на немецком языке (в анкете, формуляре);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кратко представлять Россию и страну (страны) изучаемого языка;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кратко рассказывать о выдающихся людях родной страны и страны (стран) изучаемого языка (учёных, писателях, поэтах).</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Компенсаторные умения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Использование при чтении и аудировании языковой догадки, в том числе контекстуальной.</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Использование в качестве опоры при составлении собственных высказываний ключевых слов, плана.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Сравнение (в том числе установление основания для сравнения) объектов, явлений, процессов, их элементов и основных функций в рамка</w:t>
      </w:r>
      <w:bookmarkStart w:id="9" w:name="_Toc103691197"/>
      <w:bookmarkEnd w:id="9"/>
      <w:r w:rsidRPr="00BE2ED4">
        <w:rPr>
          <w:rFonts w:ascii="Times New Roman" w:hAnsi="Times New Roman" w:cs="Times New Roman"/>
          <w:sz w:val="28"/>
          <w:szCs w:val="28"/>
          <w:lang w:val="ru-RU"/>
        </w:rPr>
        <w:t>х изученной тематики.</w:t>
      </w:r>
    </w:p>
    <w:p w:rsidR="009B2154" w:rsidRPr="00BE2ED4" w:rsidRDefault="009B2154" w:rsidP="00BE2ED4">
      <w:pPr>
        <w:jc w:val="both"/>
        <w:rPr>
          <w:rFonts w:ascii="Times New Roman" w:hAnsi="Times New Roman" w:cs="Times New Roman"/>
          <w:sz w:val="28"/>
          <w:szCs w:val="28"/>
          <w:lang w:val="ru-RU"/>
        </w:rPr>
      </w:pP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7 КЛАСС</w:t>
      </w:r>
    </w:p>
    <w:p w:rsidR="009B2154" w:rsidRPr="00BE2ED4" w:rsidRDefault="009B2154" w:rsidP="00BE2ED4">
      <w:pPr>
        <w:jc w:val="both"/>
        <w:rPr>
          <w:rFonts w:ascii="Times New Roman" w:hAnsi="Times New Roman" w:cs="Times New Roman"/>
          <w:sz w:val="28"/>
          <w:szCs w:val="28"/>
          <w:lang w:val="ru-RU"/>
        </w:rPr>
      </w:pP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Коммуникативные умения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Взаимоотношения в семье и с друзьями. Семейные праздники. </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Внешность и характер человека.</w:t>
      </w:r>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lang w:val="ru-RU"/>
        </w:rPr>
        <w:t>Досуг и увлечения (хобби) современного подростка (чтение, кино, театр, музей, спорт, музыка).</w:t>
      </w:r>
      <w:proofErr w:type="gramEnd"/>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Здоровый образ жизни: режим труда и отдыха, фитнес, сбалансированное питание. Посещение врача.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Покупки: продукты питания.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Школа, школьная жизнь, изучаемые предметы, любимый предмет, правила поведения в школе. Переписка с иностранными сверстниками. </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Каникулы в различное время года. Виды отдыха. Путешествия по России и иностранным странам. </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Природа.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Жизнь в городе и сельской местности. Описание родного города (села). </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Средства массовой информации (телевидение, журналы, Интернет).</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Родная страна и страна (страны) изучаемого языка. </w:t>
      </w:r>
      <w:proofErr w:type="gramStart"/>
      <w:r w:rsidRPr="00BE2ED4">
        <w:rPr>
          <w:rFonts w:ascii="Times New Roman" w:hAnsi="Times New Roman" w:cs="Times New Roman"/>
          <w:sz w:val="28"/>
          <w:szCs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Выдающиеся люди родной страны и страны (стран) изучаемого языка: учёные, писатели, поэты, спортсмены.</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Говорение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Развитие коммуникативных умений диалогической речи,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Объём диалога – до 4 реплик со стороны каждого собеседника.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Развитие коммуникативных умений монологической речи: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создание устных связных монологических высказываний с использованием основных коммуникативных типов речи: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повествование (сообщение);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изложение (пересказ) основного содержания прочитанного (прослушанного) текста;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краткое изложение результатов выполненной проектной работы.</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Объём монологического высказывания – 7 фраз.</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Аудирование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BE2ED4">
        <w:rPr>
          <w:rFonts w:ascii="Times New Roman" w:hAnsi="Times New Roman" w:cs="Times New Roman"/>
          <w:sz w:val="28"/>
          <w:szCs w:val="28"/>
          <w:lang w:val="ru-RU"/>
        </w:rPr>
        <w:t>на</w:t>
      </w:r>
      <w:proofErr w:type="gramEnd"/>
      <w:r w:rsidRPr="00BE2ED4">
        <w:rPr>
          <w:rFonts w:ascii="Times New Roman" w:hAnsi="Times New Roman" w:cs="Times New Roman"/>
          <w:sz w:val="28"/>
          <w:szCs w:val="28"/>
          <w:lang w:val="ru-RU"/>
        </w:rPr>
        <w:t xml:space="preserve"> услышанное.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несущественные для понимания основного содержания.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Время звучания текста (текстов) для аудирования – до 1 минуты.</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Смысловое чтение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Чтение несплошных текстов (таблиц, диаграмм) и понимание представленной в них информации.</w:t>
      </w:r>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roofErr w:type="gramEnd"/>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Объём текста (текстов) для чтения – до 200 слов.</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Письменная речь</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Развитие умений письменной речи: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roofErr w:type="gramEnd"/>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75 слов);</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создание небольшого письменного высказывания с использованием образца, плана, таблицы (объём письменного высказывания – до 75 слов).</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Языковые знания и умения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Фонетическая сторона речи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Объём текста для чтения вслух – до 80 слов.</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Графика, орфография и пунктуация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Правильное написание изученных слов.</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Лексическая сторона речи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Распознавание и употребление в устной речи и письменном тексте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Объём – 600 лексических единиц для продуктивного использования (включая 450 лексических единиц, изученных ранее) и 650 лексических единиц для рецептивного усвоения (включая 600 лексических единиц продуктивного минимума).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Основные способы словообразования: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аффиксация: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образование глаголов при помощи суффикса -</w:t>
      </w:r>
      <w:r w:rsidRPr="00BE2ED4">
        <w:rPr>
          <w:rFonts w:ascii="Times New Roman" w:hAnsi="Times New Roman" w:cs="Times New Roman"/>
          <w:sz w:val="28"/>
          <w:szCs w:val="28"/>
        </w:rPr>
        <w:t>ieren</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interessieren</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образование имён существительных при помощи суффиксов -</w:t>
      </w:r>
      <w:r w:rsidRPr="00BE2ED4">
        <w:rPr>
          <w:rFonts w:ascii="Times New Roman" w:hAnsi="Times New Roman" w:cs="Times New Roman"/>
          <w:sz w:val="28"/>
          <w:szCs w:val="28"/>
        </w:rPr>
        <w:t>schaft</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die</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Freundschaft</w:t>
      </w:r>
      <w:r w:rsidRPr="00BE2ED4">
        <w:rPr>
          <w:rFonts w:ascii="Times New Roman" w:hAnsi="Times New Roman" w:cs="Times New Roman"/>
          <w:sz w:val="28"/>
          <w:szCs w:val="28"/>
          <w:lang w:val="ru-RU"/>
        </w:rPr>
        <w:t>), -</w:t>
      </w:r>
      <w:r w:rsidRPr="00BE2ED4">
        <w:rPr>
          <w:rFonts w:ascii="Times New Roman" w:hAnsi="Times New Roman" w:cs="Times New Roman"/>
          <w:sz w:val="28"/>
          <w:szCs w:val="28"/>
        </w:rPr>
        <w:t>tion</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die</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Organisation</w:t>
      </w:r>
      <w:r w:rsidRPr="00BE2ED4">
        <w:rPr>
          <w:rFonts w:ascii="Times New Roman" w:hAnsi="Times New Roman" w:cs="Times New Roman"/>
          <w:sz w:val="28"/>
          <w:szCs w:val="28"/>
          <w:lang w:val="ru-RU"/>
        </w:rPr>
        <w:t xml:space="preserve">), префикса </w:t>
      </w:r>
      <w:r w:rsidRPr="00BE2ED4">
        <w:rPr>
          <w:rFonts w:ascii="Times New Roman" w:hAnsi="Times New Roman" w:cs="Times New Roman"/>
          <w:sz w:val="28"/>
          <w:szCs w:val="28"/>
        </w:rPr>
        <w:t>un</w:t>
      </w:r>
      <w:r w:rsidRPr="00BE2ED4">
        <w:rPr>
          <w:rFonts w:ascii="Times New Roman" w:hAnsi="Times New Roman" w:cs="Times New Roman"/>
          <w:sz w:val="28"/>
          <w:szCs w:val="28"/>
          <w:lang w:val="ru-RU"/>
        </w:rPr>
        <w:t>- (</w:t>
      </w:r>
      <w:r w:rsidRPr="00BE2ED4">
        <w:rPr>
          <w:rFonts w:ascii="Times New Roman" w:hAnsi="Times New Roman" w:cs="Times New Roman"/>
          <w:sz w:val="28"/>
          <w:szCs w:val="28"/>
        </w:rPr>
        <w:t>das</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Ungl</w:t>
      </w:r>
      <w:r w:rsidRPr="00BE2ED4">
        <w:rPr>
          <w:rFonts w:ascii="Times New Roman" w:hAnsi="Times New Roman" w:cs="Times New Roman"/>
          <w:sz w:val="28"/>
          <w:szCs w:val="28"/>
          <w:lang w:val="ru-RU"/>
        </w:rPr>
        <w:t>ü</w:t>
      </w:r>
      <w:r w:rsidRPr="00BE2ED4">
        <w:rPr>
          <w:rFonts w:ascii="Times New Roman" w:hAnsi="Times New Roman" w:cs="Times New Roman"/>
          <w:sz w:val="28"/>
          <w:szCs w:val="28"/>
        </w:rPr>
        <w:t>ck</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конверсия: образование имён существительных от прилагательных;</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словосложение: образование сложных существительных путём соединения прилагательного и существительного (</w:t>
      </w:r>
      <w:r w:rsidRPr="00BE2ED4">
        <w:rPr>
          <w:rFonts w:ascii="Times New Roman" w:hAnsi="Times New Roman" w:cs="Times New Roman"/>
          <w:sz w:val="28"/>
          <w:szCs w:val="28"/>
        </w:rPr>
        <w:t>die</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Kleinstadt</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Многозначные лексические единицы. Синонимы. Антонимы.</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Различные средства связи в тексте для обеспечения его целостности (</w:t>
      </w:r>
      <w:r w:rsidRPr="00BE2ED4">
        <w:rPr>
          <w:rFonts w:ascii="Times New Roman" w:hAnsi="Times New Roman" w:cs="Times New Roman"/>
          <w:sz w:val="28"/>
          <w:szCs w:val="28"/>
        </w:rPr>
        <w:t>zuerst</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denn</w:t>
      </w:r>
      <w:r w:rsidRPr="00BE2ED4">
        <w:rPr>
          <w:rFonts w:ascii="Times New Roman" w:hAnsi="Times New Roman" w:cs="Times New Roman"/>
          <w:sz w:val="28"/>
          <w:szCs w:val="28"/>
          <w:lang w:val="ru-RU"/>
        </w:rPr>
        <w:t xml:space="preserve"> и другие).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Грамматическая сторона речи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Распознавание и употребление в устной речи и письменном тексте изученных морфологических форм и синтаксических конструкций немецкого языка.</w:t>
      </w:r>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Сложноподчинённые предложения: дополнительные (с союзом </w:t>
      </w:r>
      <w:r w:rsidRPr="00BE2ED4">
        <w:rPr>
          <w:rFonts w:ascii="Times New Roman" w:hAnsi="Times New Roman" w:cs="Times New Roman"/>
          <w:sz w:val="28"/>
          <w:szCs w:val="28"/>
        </w:rPr>
        <w:t>dass</w:t>
      </w:r>
      <w:r w:rsidRPr="00BE2ED4">
        <w:rPr>
          <w:rFonts w:ascii="Times New Roman" w:hAnsi="Times New Roman" w:cs="Times New Roman"/>
          <w:sz w:val="28"/>
          <w:szCs w:val="28"/>
          <w:lang w:val="ru-RU"/>
        </w:rPr>
        <w:t xml:space="preserve">), причины (с союзом </w:t>
      </w:r>
      <w:r w:rsidRPr="00BE2ED4">
        <w:rPr>
          <w:rFonts w:ascii="Times New Roman" w:hAnsi="Times New Roman" w:cs="Times New Roman"/>
          <w:sz w:val="28"/>
          <w:szCs w:val="28"/>
        </w:rPr>
        <w:t>weil</w:t>
      </w:r>
      <w:r w:rsidRPr="00BE2ED4">
        <w:rPr>
          <w:rFonts w:ascii="Times New Roman" w:hAnsi="Times New Roman" w:cs="Times New Roman"/>
          <w:sz w:val="28"/>
          <w:szCs w:val="28"/>
          <w:lang w:val="ru-RU"/>
        </w:rPr>
        <w:t xml:space="preserve">), времени (с союзом </w:t>
      </w:r>
      <w:r w:rsidRPr="00BE2ED4">
        <w:rPr>
          <w:rFonts w:ascii="Times New Roman" w:hAnsi="Times New Roman" w:cs="Times New Roman"/>
          <w:sz w:val="28"/>
          <w:szCs w:val="28"/>
        </w:rPr>
        <w:t>wenn</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Образование </w:t>
      </w:r>
      <w:r w:rsidRPr="00BE2ED4">
        <w:rPr>
          <w:rFonts w:ascii="Times New Roman" w:hAnsi="Times New Roman" w:cs="Times New Roman"/>
          <w:sz w:val="28"/>
          <w:szCs w:val="28"/>
        </w:rPr>
        <w:t>Perfekt</w:t>
      </w:r>
      <w:r w:rsidRPr="00BE2ED4">
        <w:rPr>
          <w:rFonts w:ascii="Times New Roman" w:hAnsi="Times New Roman" w:cs="Times New Roman"/>
          <w:sz w:val="28"/>
          <w:szCs w:val="28"/>
          <w:lang w:val="ru-RU"/>
        </w:rPr>
        <w:t xml:space="preserve"> слабых и сильных глаголов.</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Глаголы с возвратным местоимением </w:t>
      </w:r>
      <w:r w:rsidRPr="00BE2ED4">
        <w:rPr>
          <w:rFonts w:ascii="Times New Roman" w:hAnsi="Times New Roman" w:cs="Times New Roman"/>
          <w:sz w:val="28"/>
          <w:szCs w:val="28"/>
        </w:rPr>
        <w:t>sich</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Склонение прилагательных.</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Степени сравнения прилагательных, союзы </w:t>
      </w:r>
      <w:r w:rsidRPr="00BE2ED4">
        <w:rPr>
          <w:rFonts w:ascii="Times New Roman" w:hAnsi="Times New Roman" w:cs="Times New Roman"/>
          <w:sz w:val="28"/>
          <w:szCs w:val="28"/>
        </w:rPr>
        <w:t>als</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wie</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Модальные глаголы </w:t>
      </w:r>
      <w:r w:rsidRPr="00BE2ED4">
        <w:rPr>
          <w:rFonts w:ascii="Times New Roman" w:hAnsi="Times New Roman" w:cs="Times New Roman"/>
          <w:sz w:val="28"/>
          <w:szCs w:val="28"/>
        </w:rPr>
        <w:t>d</w:t>
      </w:r>
      <w:r w:rsidRPr="00BE2ED4">
        <w:rPr>
          <w:rFonts w:ascii="Times New Roman" w:hAnsi="Times New Roman" w:cs="Times New Roman"/>
          <w:sz w:val="28"/>
          <w:szCs w:val="28"/>
          <w:lang w:val="ru-RU"/>
        </w:rPr>
        <w:t>ü</w:t>
      </w:r>
      <w:r w:rsidRPr="00BE2ED4">
        <w:rPr>
          <w:rFonts w:ascii="Times New Roman" w:hAnsi="Times New Roman" w:cs="Times New Roman"/>
          <w:sz w:val="28"/>
          <w:szCs w:val="28"/>
        </w:rPr>
        <w:t>rfen</w:t>
      </w:r>
      <w:r w:rsidRPr="00BE2ED4">
        <w:rPr>
          <w:rFonts w:ascii="Times New Roman" w:hAnsi="Times New Roman" w:cs="Times New Roman"/>
          <w:sz w:val="28"/>
          <w:szCs w:val="28"/>
          <w:lang w:val="ru-RU"/>
        </w:rPr>
        <w:t xml:space="preserve"> и </w:t>
      </w:r>
      <w:r w:rsidRPr="00BE2ED4">
        <w:rPr>
          <w:rFonts w:ascii="Times New Roman" w:hAnsi="Times New Roman" w:cs="Times New Roman"/>
          <w:sz w:val="28"/>
          <w:szCs w:val="28"/>
        </w:rPr>
        <w:t>sollen</w:t>
      </w:r>
      <w:r w:rsidRPr="00BE2ED4">
        <w:rPr>
          <w:rFonts w:ascii="Times New Roman" w:hAnsi="Times New Roman" w:cs="Times New Roman"/>
          <w:sz w:val="28"/>
          <w:szCs w:val="28"/>
          <w:lang w:val="ru-RU"/>
        </w:rPr>
        <w:t xml:space="preserve"> в </w:t>
      </w:r>
      <w:r w:rsidRPr="00BE2ED4">
        <w:rPr>
          <w:rFonts w:ascii="Times New Roman" w:hAnsi="Times New Roman" w:cs="Times New Roman"/>
          <w:sz w:val="28"/>
          <w:szCs w:val="28"/>
        </w:rPr>
        <w:t>Pr</w:t>
      </w:r>
      <w:r w:rsidRPr="00BE2ED4">
        <w:rPr>
          <w:rFonts w:ascii="Times New Roman" w:hAnsi="Times New Roman" w:cs="Times New Roman"/>
          <w:sz w:val="28"/>
          <w:szCs w:val="28"/>
          <w:lang w:val="ru-RU"/>
        </w:rPr>
        <w:t>ä</w:t>
      </w:r>
      <w:r w:rsidRPr="00BE2ED4">
        <w:rPr>
          <w:rFonts w:ascii="Times New Roman" w:hAnsi="Times New Roman" w:cs="Times New Roman"/>
          <w:sz w:val="28"/>
          <w:szCs w:val="28"/>
        </w:rPr>
        <w:t>sens</w:t>
      </w:r>
      <w:r w:rsidRPr="00BE2ED4">
        <w:rPr>
          <w:rFonts w:ascii="Times New Roman" w:hAnsi="Times New Roman" w:cs="Times New Roman"/>
          <w:sz w:val="28"/>
          <w:szCs w:val="28"/>
          <w:lang w:val="ru-RU"/>
        </w:rPr>
        <w:t xml:space="preserve">. </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Модальные глаголы в </w:t>
      </w:r>
      <w:r w:rsidRPr="00BE2ED4">
        <w:rPr>
          <w:rFonts w:ascii="Times New Roman" w:hAnsi="Times New Roman" w:cs="Times New Roman"/>
          <w:sz w:val="28"/>
          <w:szCs w:val="28"/>
        </w:rPr>
        <w:t>Pr</w:t>
      </w:r>
      <w:r w:rsidRPr="00BE2ED4">
        <w:rPr>
          <w:rFonts w:ascii="Times New Roman" w:hAnsi="Times New Roman" w:cs="Times New Roman"/>
          <w:sz w:val="28"/>
          <w:szCs w:val="28"/>
          <w:lang w:val="ru-RU"/>
        </w:rPr>
        <w:t>ä</w:t>
      </w:r>
      <w:r w:rsidRPr="00BE2ED4">
        <w:rPr>
          <w:rFonts w:ascii="Times New Roman" w:hAnsi="Times New Roman" w:cs="Times New Roman"/>
          <w:sz w:val="28"/>
          <w:szCs w:val="28"/>
        </w:rPr>
        <w:t>teritum</w:t>
      </w:r>
      <w:r w:rsidRPr="00BE2ED4">
        <w:rPr>
          <w:rFonts w:ascii="Times New Roman" w:hAnsi="Times New Roman" w:cs="Times New Roman"/>
          <w:sz w:val="28"/>
          <w:szCs w:val="28"/>
          <w:lang w:val="ru-RU"/>
        </w:rPr>
        <w:t xml:space="preserve">. </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Притяжательные местоимения в именительном и дательном падежах.</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Личные местоимения в дательном падеже.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Склонение местоимений </w:t>
      </w:r>
      <w:r w:rsidRPr="00BE2ED4">
        <w:rPr>
          <w:rFonts w:ascii="Times New Roman" w:hAnsi="Times New Roman" w:cs="Times New Roman"/>
          <w:sz w:val="28"/>
          <w:szCs w:val="28"/>
        </w:rPr>
        <w:t>welch</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jed</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dies</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Порядковые числительные до 101.</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Числительные для обозначения дат и больших чисел (до 1 000 000).</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Социокультурные знания и умения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Развитие умений:</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писать своё имя и фамилию, а также имена и фамилии своих родственников и друзей на немецком языке;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правильно оформлять свой адрес на немецком языке (в анкете);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кратко представлять Россию и страну (страны) изучаемого языка;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кратко рассказывать о выдающихся людях родной страны и страны (стран) изучаемого языка (учёных, писателях, поэтах, спортсменах).</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Компенсаторные умения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Переспрашивание, просьба повторить, уточняя значение незнакомых слов.</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Использование при формулировании собственных высказываний, ключевых слов, плана.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B2154" w:rsidRPr="00BE2ED4" w:rsidRDefault="009B2154" w:rsidP="00BE2ED4">
      <w:pPr>
        <w:jc w:val="both"/>
        <w:rPr>
          <w:rFonts w:ascii="Times New Roman" w:hAnsi="Times New Roman" w:cs="Times New Roman"/>
          <w:sz w:val="28"/>
          <w:szCs w:val="28"/>
          <w:lang w:val="ru-RU"/>
        </w:rPr>
      </w:pP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8 КЛАСС</w:t>
      </w:r>
    </w:p>
    <w:p w:rsidR="009B2154" w:rsidRPr="00BE2ED4" w:rsidRDefault="009B2154" w:rsidP="00BE2ED4">
      <w:pPr>
        <w:jc w:val="both"/>
        <w:rPr>
          <w:rFonts w:ascii="Times New Roman" w:hAnsi="Times New Roman" w:cs="Times New Roman"/>
          <w:sz w:val="28"/>
          <w:szCs w:val="28"/>
          <w:lang w:val="ru-RU"/>
        </w:rPr>
      </w:pP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Коммуникативные умения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Взаимоотношения в семье и с друзьями.</w:t>
      </w:r>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lang w:val="ru-RU"/>
        </w:rPr>
        <w:t>Досуг и увлечения (хобби) современного подростка (чтение, кино, театр, музей, спорт, музыка).</w:t>
      </w:r>
      <w:proofErr w:type="gramEnd"/>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Здоровый образ жизни: режим труда и отдыха, фитнес, сбалансированное питание. Посещение врача.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Покупки: одежда, обувь и продукты питания. Карманные деньги.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Школа, школьная жизнь, изучаемые предметы и отношение к ним. Посещение школьной библиотеки (ресурсного центра). Переписка с иностранными сверстниками.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Виды отдыха в различное время года. Путешествия по России и иностранным странам.</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Природа: флора и фауна. Климат, погода.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Условия проживания в городской (сельской) местности. Транспорт.</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Средства массовой информации (телевидение, радио, пресса, Интернет).</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Родная страна и страна (страны) изучаемого языка. </w:t>
      </w:r>
      <w:proofErr w:type="gramStart"/>
      <w:r w:rsidRPr="00BE2ED4">
        <w:rPr>
          <w:rFonts w:ascii="Times New Roman" w:hAnsi="Times New Roman" w:cs="Times New Roman"/>
          <w:sz w:val="28"/>
          <w:szCs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Выдающиеся люди родной страны и страны (стран) изучаемого языка: писатели, художники, музыканты.</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Говорение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Развитие коммуникативных умений диалогической речи,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Объём диалога – до 5 реплик со стороны каждого собеседника.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Развитие коммуникативных умений монологической речи: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создание устных связных монологических высказываний с использованием основных коммуникативных типов речи: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повествование (сообщение);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выражение и аргументирование своего мнения по отношению </w:t>
      </w:r>
      <w:proofErr w:type="gramStart"/>
      <w:r w:rsidRPr="00BE2ED4">
        <w:rPr>
          <w:rFonts w:ascii="Times New Roman" w:hAnsi="Times New Roman" w:cs="Times New Roman"/>
          <w:sz w:val="28"/>
          <w:szCs w:val="28"/>
          <w:lang w:val="ru-RU"/>
        </w:rPr>
        <w:t>к</w:t>
      </w:r>
      <w:proofErr w:type="gramEnd"/>
      <w:r w:rsidRPr="00BE2ED4">
        <w:rPr>
          <w:rFonts w:ascii="Times New Roman" w:hAnsi="Times New Roman" w:cs="Times New Roman"/>
          <w:sz w:val="28"/>
          <w:szCs w:val="28"/>
          <w:lang w:val="ru-RU"/>
        </w:rPr>
        <w:t xml:space="preserve"> услышанному (прочитанному);</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изложение (пересказ) основного содержания прочитанного (прослушанного) текста;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составление рассказа по картинкам;</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изложение результатов выполненной проектной работы. </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Объём монологического высказывания – 7–8 фраз.</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Аудирование</w:t>
      </w:r>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lang w:val="ru-RU"/>
        </w:rPr>
        <w:t xml:space="preserve">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 </w:t>
      </w:r>
      <w:proofErr w:type="gramEnd"/>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Время звучания текста (текстов) для аудирования – до 1,5 минут.</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Смысловое чтение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 </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Чтение несплошных текстов (таблиц, диаграмм, схем) и понимание представленной в них информации.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lang w:val="ru-RU"/>
        </w:rPr>
        <w:t>Тексты для чтения: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меню, электронное сообщение личного характера, стихотворение.</w:t>
      </w:r>
      <w:proofErr w:type="gramEnd"/>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Объём текста (текстов) для чтения – 250 слов.</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Письменная речь</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Развитие умений письменной речи: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составление плана (тезисов) устного или письменного сообщения;</w:t>
      </w:r>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roofErr w:type="gramEnd"/>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80 слов);</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80 слов).</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Языковые знания и умения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Фонетическая сторона речи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Объём текста для чтения вслух – до 90 слов.</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Графика, орфография и пунктуация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Правильное написание изученных слов.</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Лексическая сторона речи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Распознавание и употребление в устной речи и письменном тексте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Объём – 700 лексических единиц для продуктивного использования (включая 600 лексических единиц, изученных ранее) и 750 лексических единиц для рецептивного усвоения (включая 700 лексических единиц продуктивного минимума).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Основные способы словообразования: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аффиксация: образование имён существительных при помощи суффикса -</w:t>
      </w:r>
      <w:r w:rsidRPr="00BE2ED4">
        <w:rPr>
          <w:rFonts w:ascii="Times New Roman" w:hAnsi="Times New Roman" w:cs="Times New Roman"/>
          <w:sz w:val="28"/>
          <w:szCs w:val="28"/>
        </w:rPr>
        <w:t>ik</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Grammatik</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Многозначные лексические единицы. Синонимы. Антонимы.</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Различные средства связи в тексте для обеспечения его целостности (</w:t>
      </w:r>
      <w:r w:rsidRPr="00BE2ED4">
        <w:rPr>
          <w:rFonts w:ascii="Times New Roman" w:hAnsi="Times New Roman" w:cs="Times New Roman"/>
          <w:sz w:val="28"/>
          <w:szCs w:val="28"/>
        </w:rPr>
        <w:t>zuerst</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denn</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zum</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Schluss</w:t>
      </w:r>
      <w:r w:rsidRPr="00BE2ED4">
        <w:rPr>
          <w:rFonts w:ascii="Times New Roman" w:hAnsi="Times New Roman" w:cs="Times New Roman"/>
          <w:sz w:val="28"/>
          <w:szCs w:val="28"/>
          <w:lang w:val="ru-RU"/>
        </w:rPr>
        <w:t xml:space="preserve"> и другие).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Грамматическая сторона речи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Распознавание и употребление в устной речи и письменном тексте изученных морфологических форм и синтаксических конструкций немецкого языка.</w:t>
      </w:r>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Придаточные условные предложения с союзами </w:t>
      </w:r>
      <w:r w:rsidRPr="00BE2ED4">
        <w:rPr>
          <w:rFonts w:ascii="Times New Roman" w:hAnsi="Times New Roman" w:cs="Times New Roman"/>
          <w:sz w:val="28"/>
          <w:szCs w:val="28"/>
        </w:rPr>
        <w:t>wenn</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trotzdem</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de-DE"/>
        </w:rPr>
      </w:pPr>
      <w:r w:rsidRPr="00BE2ED4">
        <w:rPr>
          <w:rFonts w:ascii="Times New Roman" w:hAnsi="Times New Roman" w:cs="Times New Roman"/>
          <w:sz w:val="28"/>
          <w:szCs w:val="28"/>
          <w:lang w:val="ru-RU"/>
        </w:rPr>
        <w:t>Глаголы</w:t>
      </w:r>
      <w:r w:rsidRPr="00BE2ED4">
        <w:rPr>
          <w:rFonts w:ascii="Times New Roman" w:hAnsi="Times New Roman" w:cs="Times New Roman"/>
          <w:sz w:val="28"/>
          <w:szCs w:val="28"/>
          <w:lang w:val="de-DE"/>
        </w:rPr>
        <w:t xml:space="preserve"> sitzen – setzen, liegen – legen, stehen – stellen, hängen </w:t>
      </w:r>
      <w:r w:rsidRPr="00BE2ED4">
        <w:rPr>
          <w:rFonts w:ascii="Times New Roman" w:hAnsi="Times New Roman" w:cs="Times New Roman"/>
          <w:sz w:val="28"/>
          <w:szCs w:val="28"/>
          <w:lang w:val="ru-RU"/>
        </w:rPr>
        <w:t>при</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lang w:val="ru-RU"/>
        </w:rPr>
        <w:t>ответе</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lang w:val="ru-RU"/>
        </w:rPr>
        <w:t>на</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lang w:val="ru-RU"/>
        </w:rPr>
        <w:t>вопросы</w:t>
      </w:r>
      <w:r w:rsidRPr="00BE2ED4">
        <w:rPr>
          <w:rFonts w:ascii="Times New Roman" w:hAnsi="Times New Roman" w:cs="Times New Roman"/>
          <w:sz w:val="28"/>
          <w:szCs w:val="28"/>
          <w:lang w:val="de-DE"/>
        </w:rPr>
        <w:t xml:space="preserve"> wohin? </w:t>
      </w:r>
      <w:r w:rsidRPr="00BE2ED4">
        <w:rPr>
          <w:rFonts w:ascii="Times New Roman" w:hAnsi="Times New Roman" w:cs="Times New Roman"/>
          <w:sz w:val="28"/>
          <w:szCs w:val="28"/>
          <w:lang w:val="ru-RU"/>
        </w:rPr>
        <w:t>и</w:t>
      </w:r>
      <w:r w:rsidRPr="00BE2ED4">
        <w:rPr>
          <w:rFonts w:ascii="Times New Roman" w:hAnsi="Times New Roman" w:cs="Times New Roman"/>
          <w:sz w:val="28"/>
          <w:szCs w:val="28"/>
          <w:lang w:val="de-DE"/>
        </w:rPr>
        <w:t xml:space="preserve"> wo?.</w:t>
      </w:r>
    </w:p>
    <w:p w:rsidR="009B2154" w:rsidRPr="00BE2ED4" w:rsidRDefault="00A2387E" w:rsidP="00BE2ED4">
      <w:pPr>
        <w:jc w:val="both"/>
        <w:rPr>
          <w:rFonts w:ascii="Times New Roman" w:hAnsi="Times New Roman" w:cs="Times New Roman"/>
          <w:sz w:val="28"/>
          <w:szCs w:val="28"/>
          <w:lang w:val="de-DE"/>
        </w:rPr>
      </w:pPr>
      <w:proofErr w:type="gramStart"/>
      <w:r w:rsidRPr="00BE2ED4">
        <w:rPr>
          <w:rFonts w:ascii="Times New Roman" w:hAnsi="Times New Roman" w:cs="Times New Roman"/>
          <w:sz w:val="28"/>
          <w:szCs w:val="28"/>
        </w:rPr>
        <w:t>Модальные</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rPr>
        <w:t>глаголы</w:t>
      </w:r>
      <w:r w:rsidRPr="00BE2ED4">
        <w:rPr>
          <w:rFonts w:ascii="Times New Roman" w:hAnsi="Times New Roman" w:cs="Times New Roman"/>
          <w:sz w:val="28"/>
          <w:szCs w:val="28"/>
          <w:lang w:val="de-DE"/>
        </w:rPr>
        <w:t xml:space="preserve"> (können, müssen, wollen, dürfen) </w:t>
      </w:r>
      <w:r w:rsidRPr="00BE2ED4">
        <w:rPr>
          <w:rFonts w:ascii="Times New Roman" w:hAnsi="Times New Roman" w:cs="Times New Roman"/>
          <w:sz w:val="28"/>
          <w:szCs w:val="28"/>
        </w:rPr>
        <w:t>в</w:t>
      </w:r>
      <w:r w:rsidRPr="00BE2ED4">
        <w:rPr>
          <w:rFonts w:ascii="Times New Roman" w:hAnsi="Times New Roman" w:cs="Times New Roman"/>
          <w:sz w:val="28"/>
          <w:szCs w:val="28"/>
          <w:lang w:val="de-DE"/>
        </w:rPr>
        <w:t xml:space="preserve"> Präteritum.</w:t>
      </w:r>
      <w:proofErr w:type="gramEnd"/>
      <w:r w:rsidRPr="00BE2ED4">
        <w:rPr>
          <w:rFonts w:ascii="Times New Roman" w:hAnsi="Times New Roman" w:cs="Times New Roman"/>
          <w:sz w:val="28"/>
          <w:szCs w:val="28"/>
          <w:lang w:val="de-DE"/>
        </w:rPr>
        <w:t xml:space="preserve"> </w:t>
      </w:r>
    </w:p>
    <w:p w:rsidR="009B2154" w:rsidRPr="00BE2ED4" w:rsidRDefault="00A2387E" w:rsidP="00BE2ED4">
      <w:pPr>
        <w:jc w:val="both"/>
        <w:rPr>
          <w:rFonts w:ascii="Times New Roman" w:hAnsi="Times New Roman" w:cs="Times New Roman"/>
          <w:sz w:val="28"/>
          <w:szCs w:val="28"/>
          <w:lang w:val="de-DE"/>
        </w:rPr>
      </w:pPr>
      <w:proofErr w:type="gramStart"/>
      <w:r w:rsidRPr="00BE2ED4">
        <w:rPr>
          <w:rFonts w:ascii="Times New Roman" w:hAnsi="Times New Roman" w:cs="Times New Roman"/>
          <w:sz w:val="28"/>
          <w:szCs w:val="28"/>
        </w:rPr>
        <w:t>Форма</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rPr>
        <w:t>сослагательного</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rPr>
        <w:t>наклонения</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rPr>
        <w:t>от</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rPr>
        <w:t>глагола</w:t>
      </w:r>
      <w:r w:rsidRPr="00BE2ED4">
        <w:rPr>
          <w:rFonts w:ascii="Times New Roman" w:hAnsi="Times New Roman" w:cs="Times New Roman"/>
          <w:sz w:val="28"/>
          <w:szCs w:val="28"/>
          <w:lang w:val="de-DE"/>
        </w:rPr>
        <w:t xml:space="preserve"> haben (Ich hätte gern drei Karten für das Musical „Elisabeth“.).</w:t>
      </w:r>
      <w:proofErr w:type="gramEnd"/>
    </w:p>
    <w:p w:rsidR="009B2154" w:rsidRPr="00BE2ED4" w:rsidRDefault="00A2387E" w:rsidP="00BE2ED4">
      <w:pPr>
        <w:jc w:val="both"/>
        <w:rPr>
          <w:rFonts w:ascii="Times New Roman" w:hAnsi="Times New Roman" w:cs="Times New Roman"/>
          <w:sz w:val="28"/>
          <w:szCs w:val="28"/>
          <w:lang w:val="de-DE"/>
        </w:rPr>
      </w:pPr>
      <w:proofErr w:type="gramStart"/>
      <w:r w:rsidRPr="00BE2ED4">
        <w:rPr>
          <w:rFonts w:ascii="Times New Roman" w:hAnsi="Times New Roman" w:cs="Times New Roman"/>
          <w:sz w:val="28"/>
          <w:szCs w:val="28"/>
        </w:rPr>
        <w:t>Отрицания</w:t>
      </w:r>
      <w:r w:rsidRPr="00BE2ED4">
        <w:rPr>
          <w:rFonts w:ascii="Times New Roman" w:hAnsi="Times New Roman" w:cs="Times New Roman"/>
          <w:sz w:val="28"/>
          <w:szCs w:val="28"/>
          <w:lang w:val="de-DE"/>
        </w:rPr>
        <w:t xml:space="preserve"> keiner, niemand, nichts, nie.</w:t>
      </w:r>
      <w:proofErr w:type="gramEnd"/>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Косвенный вопрос. Употребление глагола </w:t>
      </w:r>
      <w:r w:rsidRPr="00BE2ED4">
        <w:rPr>
          <w:rFonts w:ascii="Times New Roman" w:hAnsi="Times New Roman" w:cs="Times New Roman"/>
          <w:sz w:val="28"/>
          <w:szCs w:val="28"/>
        </w:rPr>
        <w:t>wissen</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de-DE"/>
        </w:rPr>
      </w:pPr>
      <w:r w:rsidRPr="00BE2ED4">
        <w:rPr>
          <w:rFonts w:ascii="Times New Roman" w:hAnsi="Times New Roman" w:cs="Times New Roman"/>
          <w:sz w:val="28"/>
          <w:szCs w:val="28"/>
          <w:lang w:val="ru-RU"/>
        </w:rPr>
        <w:t>Употребление</w:t>
      </w:r>
      <w:r w:rsidRPr="00BE2ED4">
        <w:rPr>
          <w:rFonts w:ascii="Times New Roman" w:hAnsi="Times New Roman" w:cs="Times New Roman"/>
          <w:sz w:val="28"/>
          <w:szCs w:val="28"/>
          <w:lang w:val="de-DE"/>
        </w:rPr>
        <w:t xml:space="preserve"> nicht </w:t>
      </w:r>
      <w:r w:rsidRPr="00BE2ED4">
        <w:rPr>
          <w:rFonts w:ascii="Times New Roman" w:hAnsi="Times New Roman" w:cs="Times New Roman"/>
          <w:sz w:val="28"/>
          <w:szCs w:val="28"/>
          <w:lang w:val="ru-RU"/>
        </w:rPr>
        <w:t>и</w:t>
      </w:r>
      <w:r w:rsidRPr="00BE2ED4">
        <w:rPr>
          <w:rFonts w:ascii="Times New Roman" w:hAnsi="Times New Roman" w:cs="Times New Roman"/>
          <w:sz w:val="28"/>
          <w:szCs w:val="28"/>
          <w:lang w:val="de-DE"/>
        </w:rPr>
        <w:t xml:space="preserve"> kein </w:t>
      </w:r>
      <w:r w:rsidRPr="00BE2ED4">
        <w:rPr>
          <w:rFonts w:ascii="Times New Roman" w:hAnsi="Times New Roman" w:cs="Times New Roman"/>
          <w:sz w:val="28"/>
          <w:szCs w:val="28"/>
          <w:lang w:val="ru-RU"/>
        </w:rPr>
        <w:t>с</w:t>
      </w:r>
      <w:r w:rsidRPr="00BE2ED4">
        <w:rPr>
          <w:rFonts w:ascii="Times New Roman" w:hAnsi="Times New Roman" w:cs="Times New Roman"/>
          <w:sz w:val="28"/>
          <w:szCs w:val="28"/>
          <w:lang w:val="de-DE"/>
        </w:rPr>
        <w:t xml:space="preserve"> sondern (Es gibt keine Kartoffeln, sondern Reis.).</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Глаголы с двойным дополнением (в дательном и винительном падежах).</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Склонение прилагательных.</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Предлоги, управляющие дательным и винительным падежами. </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Предлоги, управляющие дательным падежом.</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Предлоги места и направления.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Социокультурные знания и умения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 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Соблюдение норм вежливости в межкультурном общении. 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Развитие умений:</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кратко представлять Россию и страну (страны) изучаемого языка;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кратко представлять некоторые культурные явления родной страны и страны (стран) изучаемого языка;</w:t>
      </w:r>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w:t>
      </w:r>
      <w:proofErr w:type="gramEnd"/>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Компенсаторные умения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Использование при чтении и аудировании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Переспрашивать, просить повторить, уточняя значения незнакомых слов.</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Использование при формулировании собственных высказываний, ключевых слов, плана.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B2154" w:rsidRPr="00BE2ED4" w:rsidRDefault="009B2154" w:rsidP="00BE2ED4">
      <w:pPr>
        <w:jc w:val="both"/>
        <w:rPr>
          <w:rFonts w:ascii="Times New Roman" w:hAnsi="Times New Roman" w:cs="Times New Roman"/>
          <w:sz w:val="28"/>
          <w:szCs w:val="28"/>
          <w:lang w:val="ru-RU"/>
        </w:rPr>
      </w:pP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9 КЛАСС</w:t>
      </w:r>
    </w:p>
    <w:p w:rsidR="009B2154" w:rsidRPr="00BE2ED4" w:rsidRDefault="009B2154" w:rsidP="00BE2ED4">
      <w:pPr>
        <w:jc w:val="both"/>
        <w:rPr>
          <w:rFonts w:ascii="Times New Roman" w:hAnsi="Times New Roman" w:cs="Times New Roman"/>
          <w:sz w:val="28"/>
          <w:szCs w:val="28"/>
          <w:lang w:val="ru-RU"/>
        </w:rPr>
      </w:pP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Коммуникативные умения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Взаимоотношения в семье и с друзьями. </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Внешность и характер человека.</w:t>
      </w:r>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lang w:val="ru-RU"/>
        </w:rPr>
        <w:t xml:space="preserve">Досуг и увлечения (хобби) современного подростка (чтение, кино, театр, музыка, музей, спорт, живопись, компьютерные игры). </w:t>
      </w:r>
      <w:proofErr w:type="gramEnd"/>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Здоровый образ жизни: режим труда и отдыха, фитнес, сбалансированное питание. Посещение врача.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Покупки: одежда, обувь и продукты питания. Молодёжная мода.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Виды отдыха в различное время года. Путешествия по России и иностранным странам. </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Природа: флора и фауна. Проблемы экологии. Защита окружающей среды. Климат, погода. Стихийные бедствия.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Средства массовой информации (телевидение, радио, пресса, Интернет).</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Родная страна и страна (страны) изучаемого языка. </w:t>
      </w:r>
      <w:proofErr w:type="gramStart"/>
      <w:r w:rsidRPr="00BE2ED4">
        <w:rPr>
          <w:rFonts w:ascii="Times New Roman" w:hAnsi="Times New Roman" w:cs="Times New Roman"/>
          <w:sz w:val="28"/>
          <w:szCs w:val="28"/>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Выдающиеся люди родной страны и страны (стран) изучаемого языка, их вклад в науку и мировую культуру: государственные деятели, писатели, поэты.</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Говорение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Развитие коммуникативных умений диалогической речи,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диалог-обмен мнениями –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Объём диалога – до 5 реплик со стороны каждого собеседника в рамках комбинированного диалога, до 5 реплик со стороны каждого собеседника в рамках диалога-обмена мнениями.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Развитие коммуникативных умений монологической речи – создание устных связных монологических высказываний с использованием основных коммуникативных типов речи: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повествование (сообщение), рассуждение;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выражение и краткое аргументирование своего мнения по отношению </w:t>
      </w:r>
      <w:proofErr w:type="gramStart"/>
      <w:r w:rsidRPr="00BE2ED4">
        <w:rPr>
          <w:rFonts w:ascii="Times New Roman" w:hAnsi="Times New Roman" w:cs="Times New Roman"/>
          <w:sz w:val="28"/>
          <w:szCs w:val="28"/>
          <w:lang w:val="ru-RU"/>
        </w:rPr>
        <w:t>к</w:t>
      </w:r>
      <w:proofErr w:type="gramEnd"/>
      <w:r w:rsidRPr="00BE2ED4">
        <w:rPr>
          <w:rFonts w:ascii="Times New Roman" w:hAnsi="Times New Roman" w:cs="Times New Roman"/>
          <w:sz w:val="28"/>
          <w:szCs w:val="28"/>
          <w:lang w:val="ru-RU"/>
        </w:rPr>
        <w:t xml:space="preserve"> услышанному (прочитанному);</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составление рассказа по картинкам;</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изложение результатов выполненной проектной работы. </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Объём монологического высказывания – 7–9 фраз.</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Аудирование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При непосредственном общении: понимать на слух речь учителя и одноклассников и вербально (невербально) реагировать на </w:t>
      </w:r>
      <w:proofErr w:type="gramStart"/>
      <w:r w:rsidRPr="00BE2ED4">
        <w:rPr>
          <w:rFonts w:ascii="Times New Roman" w:hAnsi="Times New Roman" w:cs="Times New Roman"/>
          <w:sz w:val="28"/>
          <w:szCs w:val="28"/>
          <w:lang w:val="ru-RU"/>
        </w:rPr>
        <w:t>услышанное</w:t>
      </w:r>
      <w:proofErr w:type="gramEnd"/>
      <w:r w:rsidRPr="00BE2ED4">
        <w:rPr>
          <w:rFonts w:ascii="Times New Roman" w:hAnsi="Times New Roman" w:cs="Times New Roman"/>
          <w:sz w:val="28"/>
          <w:szCs w:val="28"/>
          <w:lang w:val="ru-RU"/>
        </w:rPr>
        <w:t>, использовать переспрос или просьбу повторить для уточнения отдельных деталей.</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несущественные для понимания основного содержания.</w:t>
      </w:r>
      <w:proofErr w:type="gramEnd"/>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Языковая сложность текстов для аудирования должна соответствовать базовому уровню (А</w:t>
      </w:r>
      <w:proofErr w:type="gramStart"/>
      <w:r w:rsidRPr="00BE2ED4">
        <w:rPr>
          <w:rFonts w:ascii="Times New Roman" w:hAnsi="Times New Roman" w:cs="Times New Roman"/>
          <w:sz w:val="28"/>
          <w:szCs w:val="28"/>
          <w:lang w:val="ru-RU"/>
        </w:rPr>
        <w:t>2</w:t>
      </w:r>
      <w:proofErr w:type="gramEnd"/>
      <w:r w:rsidRPr="00BE2ED4">
        <w:rPr>
          <w:rFonts w:ascii="Times New Roman" w:hAnsi="Times New Roman" w:cs="Times New Roman"/>
          <w:sz w:val="28"/>
          <w:szCs w:val="28"/>
          <w:lang w:val="ru-RU"/>
        </w:rPr>
        <w:t xml:space="preserve"> – допороговому уровню по общеевропейской шкале).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Время звучания текста (текстов) для аудирования – до 1,5 минут.</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Смысловое чтение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Чтение несплошных текстов (таблиц, диаграмм, схем) и понимание представленной в них информации.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roofErr w:type="gramEnd"/>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Языковая сложность текстов для чтения должна соответствовать базовому уровню (А</w:t>
      </w:r>
      <w:proofErr w:type="gramStart"/>
      <w:r w:rsidRPr="00BE2ED4">
        <w:rPr>
          <w:rFonts w:ascii="Times New Roman" w:hAnsi="Times New Roman" w:cs="Times New Roman"/>
          <w:sz w:val="28"/>
          <w:szCs w:val="28"/>
          <w:lang w:val="ru-RU"/>
        </w:rPr>
        <w:t>2</w:t>
      </w:r>
      <w:proofErr w:type="gramEnd"/>
      <w:r w:rsidRPr="00BE2ED4">
        <w:rPr>
          <w:rFonts w:ascii="Times New Roman" w:hAnsi="Times New Roman" w:cs="Times New Roman"/>
          <w:sz w:val="28"/>
          <w:szCs w:val="28"/>
          <w:lang w:val="ru-RU"/>
        </w:rPr>
        <w:t xml:space="preserve"> – допороговому уровню по общеевропейской шкале).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Объём текста (текстов) для чтения – 250–300 слов.</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Письменная речь</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Развитие умений письменной речи: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составление плана (тезисов) устного или письменного сообщения;</w:t>
      </w:r>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roofErr w:type="gramEnd"/>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90 слов);</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заполнение таблицы с краткой фиксацией содержания прочитанного (прослушанного) текста;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письменное представление результатов выполненной проектной работы (объём – 90 слов).</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Языковые знания и умения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Фонетическая сторона речи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Выражение модального значения, чувства и эмоции. 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Объём текста для чтения вслух – до 100 слов.</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Графика, орфография и пунктуация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Правильное написание изученных слов.</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Лексическая сторона речи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Распознавание и употребление в устной речи и письменном тексте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Объём – 850 лексических единиц для продуктивного использования (включая 700 лексических единиц, изученных ранее) и 900 лексических единиц для рецептивного усвоения (включая 850 лексических единиц продуктивного минимума).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Основные способы словообразования: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аффиксация: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образование имён существительных при помощи суффиксов -</w:t>
      </w:r>
      <w:r w:rsidRPr="00BE2ED4">
        <w:rPr>
          <w:rFonts w:ascii="Times New Roman" w:hAnsi="Times New Roman" w:cs="Times New Roman"/>
          <w:sz w:val="28"/>
          <w:szCs w:val="28"/>
        </w:rPr>
        <w:t>ie</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die</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Biologie</w:t>
      </w:r>
      <w:r w:rsidRPr="00BE2ED4">
        <w:rPr>
          <w:rFonts w:ascii="Times New Roman" w:hAnsi="Times New Roman" w:cs="Times New Roman"/>
          <w:sz w:val="28"/>
          <w:szCs w:val="28"/>
          <w:lang w:val="ru-RU"/>
        </w:rPr>
        <w:t>), -</w:t>
      </w:r>
      <w:r w:rsidRPr="00BE2ED4">
        <w:rPr>
          <w:rFonts w:ascii="Times New Roman" w:hAnsi="Times New Roman" w:cs="Times New Roman"/>
          <w:sz w:val="28"/>
          <w:szCs w:val="28"/>
        </w:rPr>
        <w:t>um</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das</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Museum</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образование имён прилагательных при помощи суффиксов -</w:t>
      </w:r>
      <w:r w:rsidRPr="00BE2ED4">
        <w:rPr>
          <w:rFonts w:ascii="Times New Roman" w:hAnsi="Times New Roman" w:cs="Times New Roman"/>
          <w:sz w:val="28"/>
          <w:szCs w:val="28"/>
        </w:rPr>
        <w:t>sam</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erholsam</w:t>
      </w:r>
      <w:r w:rsidRPr="00BE2ED4">
        <w:rPr>
          <w:rFonts w:ascii="Times New Roman" w:hAnsi="Times New Roman" w:cs="Times New Roman"/>
          <w:sz w:val="28"/>
          <w:szCs w:val="28"/>
          <w:lang w:val="ru-RU"/>
        </w:rPr>
        <w:t>), -</w:t>
      </w:r>
      <w:r w:rsidRPr="00BE2ED4">
        <w:rPr>
          <w:rFonts w:ascii="Times New Roman" w:hAnsi="Times New Roman" w:cs="Times New Roman"/>
          <w:sz w:val="28"/>
          <w:szCs w:val="28"/>
        </w:rPr>
        <w:t>bar</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lesbar</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Многозначность лексических единиц. Синонимы. Антонимы. Сокращения и аббревиатуры.</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Различные средства связи в тексте для обеспечения его целостности (</w:t>
      </w:r>
      <w:r w:rsidRPr="00BE2ED4">
        <w:rPr>
          <w:rFonts w:ascii="Times New Roman" w:hAnsi="Times New Roman" w:cs="Times New Roman"/>
          <w:sz w:val="28"/>
          <w:szCs w:val="28"/>
        </w:rPr>
        <w:t>zuerst</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denn</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zum</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Schluss</w:t>
      </w:r>
      <w:r w:rsidRPr="00BE2ED4">
        <w:rPr>
          <w:rFonts w:ascii="Times New Roman" w:hAnsi="Times New Roman" w:cs="Times New Roman"/>
          <w:sz w:val="28"/>
          <w:szCs w:val="28"/>
          <w:lang w:val="ru-RU"/>
        </w:rPr>
        <w:t xml:space="preserve"> и другие).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Грамматическая сторона речи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Распознавание и употребление в устной речи и письменном тексте изученных морфологических форм и синтаксических конструкций немецкого языка.</w:t>
      </w:r>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Глаголы во временных формах страдательного наклонения (</w:t>
      </w:r>
      <w:r w:rsidRPr="00BE2ED4">
        <w:rPr>
          <w:rFonts w:ascii="Times New Roman" w:hAnsi="Times New Roman" w:cs="Times New Roman"/>
          <w:sz w:val="28"/>
          <w:szCs w:val="28"/>
        </w:rPr>
        <w:t>Pr</w:t>
      </w:r>
      <w:r w:rsidRPr="00BE2ED4">
        <w:rPr>
          <w:rFonts w:ascii="Times New Roman" w:hAnsi="Times New Roman" w:cs="Times New Roman"/>
          <w:sz w:val="28"/>
          <w:szCs w:val="28"/>
          <w:lang w:val="ru-RU"/>
        </w:rPr>
        <w:t>ä</w:t>
      </w:r>
      <w:r w:rsidRPr="00BE2ED4">
        <w:rPr>
          <w:rFonts w:ascii="Times New Roman" w:hAnsi="Times New Roman" w:cs="Times New Roman"/>
          <w:sz w:val="28"/>
          <w:szCs w:val="28"/>
        </w:rPr>
        <w:t>sens</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Pr</w:t>
      </w:r>
      <w:r w:rsidRPr="00BE2ED4">
        <w:rPr>
          <w:rFonts w:ascii="Times New Roman" w:hAnsi="Times New Roman" w:cs="Times New Roman"/>
          <w:sz w:val="28"/>
          <w:szCs w:val="28"/>
          <w:lang w:val="ru-RU"/>
        </w:rPr>
        <w:t>ä</w:t>
      </w:r>
      <w:r w:rsidRPr="00BE2ED4">
        <w:rPr>
          <w:rFonts w:ascii="Times New Roman" w:hAnsi="Times New Roman" w:cs="Times New Roman"/>
          <w:sz w:val="28"/>
          <w:szCs w:val="28"/>
        </w:rPr>
        <w:t>teritum</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Придаточные относительные предложения, вводимые относительными местоимениями в именительном и винительном падежах.</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Образование предпрошедшего времени </w:t>
      </w:r>
      <w:r w:rsidRPr="00BE2ED4">
        <w:rPr>
          <w:rFonts w:ascii="Times New Roman" w:hAnsi="Times New Roman" w:cs="Times New Roman"/>
          <w:sz w:val="28"/>
          <w:szCs w:val="28"/>
        </w:rPr>
        <w:t>Plusquamperfekt</w:t>
      </w:r>
      <w:r w:rsidRPr="00BE2ED4">
        <w:rPr>
          <w:rFonts w:ascii="Times New Roman" w:hAnsi="Times New Roman" w:cs="Times New Roman"/>
          <w:sz w:val="28"/>
          <w:szCs w:val="28"/>
          <w:lang w:val="ru-RU"/>
        </w:rPr>
        <w:t xml:space="preserve">. </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Придаточные относительные предложения с </w:t>
      </w:r>
      <w:r w:rsidRPr="00BE2ED4">
        <w:rPr>
          <w:rFonts w:ascii="Times New Roman" w:hAnsi="Times New Roman" w:cs="Times New Roman"/>
          <w:sz w:val="28"/>
          <w:szCs w:val="28"/>
        </w:rPr>
        <w:t>wo</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was</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wie</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Придаточные предложения цели с союзом </w:t>
      </w:r>
      <w:r w:rsidRPr="00BE2ED4">
        <w:rPr>
          <w:rFonts w:ascii="Times New Roman" w:hAnsi="Times New Roman" w:cs="Times New Roman"/>
          <w:sz w:val="28"/>
          <w:szCs w:val="28"/>
        </w:rPr>
        <w:t>damit</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Сложноподчинённые предложения времени с союзом </w:t>
      </w:r>
      <w:r w:rsidRPr="00BE2ED4">
        <w:rPr>
          <w:rFonts w:ascii="Times New Roman" w:hAnsi="Times New Roman" w:cs="Times New Roman"/>
          <w:sz w:val="28"/>
          <w:szCs w:val="28"/>
        </w:rPr>
        <w:t>nachdem</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Инфинитивный оборот </w:t>
      </w:r>
      <w:r w:rsidRPr="00BE2ED4">
        <w:rPr>
          <w:rFonts w:ascii="Times New Roman" w:hAnsi="Times New Roman" w:cs="Times New Roman"/>
          <w:sz w:val="28"/>
          <w:szCs w:val="28"/>
        </w:rPr>
        <w:t>Infinitiv</w:t>
      </w:r>
      <w:r w:rsidRPr="00BE2ED4">
        <w:rPr>
          <w:rFonts w:ascii="Times New Roman" w:hAnsi="Times New Roman" w:cs="Times New Roman"/>
          <w:sz w:val="28"/>
          <w:szCs w:val="28"/>
          <w:lang w:val="ru-RU"/>
        </w:rPr>
        <w:t xml:space="preserve"> + </w:t>
      </w:r>
      <w:r w:rsidRPr="00BE2ED4">
        <w:rPr>
          <w:rFonts w:ascii="Times New Roman" w:hAnsi="Times New Roman" w:cs="Times New Roman"/>
          <w:sz w:val="28"/>
          <w:szCs w:val="28"/>
        </w:rPr>
        <w:t>zu</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Инфинитивный оборот </w:t>
      </w:r>
      <w:r w:rsidRPr="00BE2ED4">
        <w:rPr>
          <w:rFonts w:ascii="Times New Roman" w:hAnsi="Times New Roman" w:cs="Times New Roman"/>
          <w:sz w:val="28"/>
          <w:szCs w:val="28"/>
        </w:rPr>
        <w:t>um</w:t>
      </w:r>
      <w:r w:rsidRPr="00BE2ED4">
        <w:rPr>
          <w:rFonts w:ascii="Times New Roman" w:hAnsi="Times New Roman" w:cs="Times New Roman"/>
          <w:sz w:val="28"/>
          <w:szCs w:val="28"/>
          <w:lang w:val="ru-RU"/>
        </w:rPr>
        <w:t xml:space="preserve"> … </w:t>
      </w:r>
      <w:r w:rsidRPr="00BE2ED4">
        <w:rPr>
          <w:rFonts w:ascii="Times New Roman" w:hAnsi="Times New Roman" w:cs="Times New Roman"/>
          <w:sz w:val="28"/>
          <w:szCs w:val="28"/>
        </w:rPr>
        <w:t>zu</w:t>
      </w:r>
      <w:r w:rsidRPr="00BE2ED4">
        <w:rPr>
          <w:rFonts w:ascii="Times New Roman" w:hAnsi="Times New Roman" w:cs="Times New Roman"/>
          <w:sz w:val="28"/>
          <w:szCs w:val="28"/>
          <w:lang w:val="ru-RU"/>
        </w:rPr>
        <w:t xml:space="preserve"> + </w:t>
      </w:r>
      <w:r w:rsidRPr="00BE2ED4">
        <w:rPr>
          <w:rFonts w:ascii="Times New Roman" w:hAnsi="Times New Roman" w:cs="Times New Roman"/>
          <w:sz w:val="28"/>
          <w:szCs w:val="28"/>
        </w:rPr>
        <w:t>Infinitiv</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Образование будущего времени </w:t>
      </w:r>
      <w:r w:rsidRPr="00BE2ED4">
        <w:rPr>
          <w:rFonts w:ascii="Times New Roman" w:hAnsi="Times New Roman" w:cs="Times New Roman"/>
          <w:sz w:val="28"/>
          <w:szCs w:val="28"/>
        </w:rPr>
        <w:t>Futur</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I</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werden</w:t>
      </w:r>
      <w:r w:rsidRPr="00BE2ED4">
        <w:rPr>
          <w:rFonts w:ascii="Times New Roman" w:hAnsi="Times New Roman" w:cs="Times New Roman"/>
          <w:sz w:val="28"/>
          <w:szCs w:val="28"/>
          <w:lang w:val="ru-RU"/>
        </w:rPr>
        <w:t xml:space="preserve"> + </w:t>
      </w:r>
      <w:r w:rsidRPr="00BE2ED4">
        <w:rPr>
          <w:rFonts w:ascii="Times New Roman" w:hAnsi="Times New Roman" w:cs="Times New Roman"/>
          <w:sz w:val="28"/>
          <w:szCs w:val="28"/>
        </w:rPr>
        <w:t>Infinitiv</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de-DE"/>
        </w:rPr>
      </w:pPr>
      <w:proofErr w:type="gramStart"/>
      <w:r w:rsidRPr="00BE2ED4">
        <w:rPr>
          <w:rFonts w:ascii="Times New Roman" w:hAnsi="Times New Roman" w:cs="Times New Roman"/>
          <w:sz w:val="28"/>
          <w:szCs w:val="28"/>
        </w:rPr>
        <w:t>Глагол</w:t>
      </w:r>
      <w:r w:rsidRPr="00BE2ED4">
        <w:rPr>
          <w:rFonts w:ascii="Times New Roman" w:hAnsi="Times New Roman" w:cs="Times New Roman"/>
          <w:sz w:val="28"/>
          <w:szCs w:val="28"/>
          <w:lang w:val="de-DE"/>
        </w:rPr>
        <w:t xml:space="preserve"> lassen + Akkusativ + Infinitiv.</w:t>
      </w:r>
      <w:proofErr w:type="gramEnd"/>
    </w:p>
    <w:p w:rsidR="009B2154" w:rsidRPr="00BE2ED4" w:rsidRDefault="00A2387E" w:rsidP="00BE2ED4">
      <w:pPr>
        <w:jc w:val="both"/>
        <w:rPr>
          <w:rFonts w:ascii="Times New Roman" w:hAnsi="Times New Roman" w:cs="Times New Roman"/>
          <w:sz w:val="28"/>
          <w:szCs w:val="28"/>
          <w:lang w:val="de-DE"/>
        </w:rPr>
      </w:pPr>
      <w:proofErr w:type="gramStart"/>
      <w:r w:rsidRPr="00BE2ED4">
        <w:rPr>
          <w:rFonts w:ascii="Times New Roman" w:hAnsi="Times New Roman" w:cs="Times New Roman"/>
          <w:sz w:val="28"/>
          <w:szCs w:val="28"/>
        </w:rPr>
        <w:t>Глагол</w:t>
      </w:r>
      <w:r w:rsidRPr="00BE2ED4">
        <w:rPr>
          <w:rFonts w:ascii="Times New Roman" w:hAnsi="Times New Roman" w:cs="Times New Roman"/>
          <w:sz w:val="28"/>
          <w:szCs w:val="28"/>
          <w:lang w:val="de-DE"/>
        </w:rPr>
        <w:t xml:space="preserve"> lassen </w:t>
      </w:r>
      <w:r w:rsidRPr="00BE2ED4">
        <w:rPr>
          <w:rFonts w:ascii="Times New Roman" w:hAnsi="Times New Roman" w:cs="Times New Roman"/>
          <w:sz w:val="28"/>
          <w:szCs w:val="28"/>
        </w:rPr>
        <w:t>в</w:t>
      </w:r>
      <w:r w:rsidRPr="00BE2ED4">
        <w:rPr>
          <w:rFonts w:ascii="Times New Roman" w:hAnsi="Times New Roman" w:cs="Times New Roman"/>
          <w:sz w:val="28"/>
          <w:szCs w:val="28"/>
          <w:lang w:val="de-DE"/>
        </w:rPr>
        <w:t xml:space="preserve"> Perfekt.</w:t>
      </w:r>
      <w:proofErr w:type="gramEnd"/>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Косвенный вопрос без вопросительного слова с союзом </w:t>
      </w:r>
      <w:r w:rsidRPr="00BE2ED4">
        <w:rPr>
          <w:rFonts w:ascii="Times New Roman" w:hAnsi="Times New Roman" w:cs="Times New Roman"/>
          <w:sz w:val="28"/>
          <w:szCs w:val="28"/>
        </w:rPr>
        <w:t>ob</w:t>
      </w:r>
      <w:r w:rsidRPr="00BE2ED4">
        <w:rPr>
          <w:rFonts w:ascii="Times New Roman" w:hAnsi="Times New Roman" w:cs="Times New Roman"/>
          <w:sz w:val="28"/>
          <w:szCs w:val="28"/>
          <w:lang w:val="ru-RU"/>
        </w:rPr>
        <w:t>/</w:t>
      </w:r>
      <w:r w:rsidRPr="00BE2ED4">
        <w:rPr>
          <w:rFonts w:ascii="Times New Roman" w:hAnsi="Times New Roman" w:cs="Times New Roman"/>
          <w:sz w:val="28"/>
          <w:szCs w:val="28"/>
        </w:rPr>
        <w:t>Indirekte</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Frage</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ob</w:t>
      </w:r>
      <w:r w:rsidRPr="00BE2ED4">
        <w:rPr>
          <w:rFonts w:ascii="Times New Roman" w:hAnsi="Times New Roman" w:cs="Times New Roman"/>
          <w:sz w:val="28"/>
          <w:szCs w:val="28"/>
          <w:lang w:val="ru-RU"/>
        </w:rPr>
        <w:t>-</w:t>
      </w:r>
      <w:r w:rsidRPr="00BE2ED4">
        <w:rPr>
          <w:rFonts w:ascii="Times New Roman" w:hAnsi="Times New Roman" w:cs="Times New Roman"/>
          <w:sz w:val="28"/>
          <w:szCs w:val="28"/>
        </w:rPr>
        <w:t>S</w:t>
      </w:r>
      <w:r w:rsidRPr="00BE2ED4">
        <w:rPr>
          <w:rFonts w:ascii="Times New Roman" w:hAnsi="Times New Roman" w:cs="Times New Roman"/>
          <w:sz w:val="28"/>
          <w:szCs w:val="28"/>
          <w:lang w:val="ru-RU"/>
        </w:rPr>
        <w:t>ä</w:t>
      </w:r>
      <w:r w:rsidRPr="00BE2ED4">
        <w:rPr>
          <w:rFonts w:ascii="Times New Roman" w:hAnsi="Times New Roman" w:cs="Times New Roman"/>
          <w:sz w:val="28"/>
          <w:szCs w:val="28"/>
        </w:rPr>
        <w:t>tze</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Склонение прилагательных.</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Указательные местоименные наречия </w:t>
      </w:r>
      <w:r w:rsidRPr="00BE2ED4">
        <w:rPr>
          <w:rFonts w:ascii="Times New Roman" w:hAnsi="Times New Roman" w:cs="Times New Roman"/>
          <w:sz w:val="28"/>
          <w:szCs w:val="28"/>
        </w:rPr>
        <w:t>da</w:t>
      </w:r>
      <w:r w:rsidRPr="00BE2ED4">
        <w:rPr>
          <w:rFonts w:ascii="Times New Roman" w:hAnsi="Times New Roman" w:cs="Times New Roman"/>
          <w:sz w:val="28"/>
          <w:szCs w:val="28"/>
          <w:lang w:val="ru-RU"/>
        </w:rPr>
        <w:t>(</w:t>
      </w:r>
      <w:r w:rsidRPr="00BE2ED4">
        <w:rPr>
          <w:rFonts w:ascii="Times New Roman" w:hAnsi="Times New Roman" w:cs="Times New Roman"/>
          <w:sz w:val="28"/>
          <w:szCs w:val="28"/>
        </w:rPr>
        <w:t>r</w:t>
      </w:r>
      <w:r w:rsidRPr="00BE2ED4">
        <w:rPr>
          <w:rFonts w:ascii="Times New Roman" w:hAnsi="Times New Roman" w:cs="Times New Roman"/>
          <w:sz w:val="28"/>
          <w:szCs w:val="28"/>
          <w:lang w:val="ru-RU"/>
        </w:rPr>
        <w:t>) + наречия (</w:t>
      </w:r>
      <w:r w:rsidRPr="00BE2ED4">
        <w:rPr>
          <w:rFonts w:ascii="Times New Roman" w:hAnsi="Times New Roman" w:cs="Times New Roman"/>
          <w:sz w:val="28"/>
          <w:szCs w:val="28"/>
        </w:rPr>
        <w:t>davor</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dabei</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darauf</w:t>
      </w:r>
      <w:r w:rsidRPr="00BE2ED4">
        <w:rPr>
          <w:rFonts w:ascii="Times New Roman" w:hAnsi="Times New Roman" w:cs="Times New Roman"/>
          <w:sz w:val="28"/>
          <w:szCs w:val="28"/>
          <w:lang w:val="ru-RU"/>
        </w:rPr>
        <w:t xml:space="preserve"> и другие).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Превосходная степень сравнения прилагательных и наречий.</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Возвратные местоимения в дательном и винительном падежах.</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Предлог родительного падежа </w:t>
      </w:r>
      <w:r w:rsidRPr="00BE2ED4">
        <w:rPr>
          <w:rFonts w:ascii="Times New Roman" w:hAnsi="Times New Roman" w:cs="Times New Roman"/>
          <w:sz w:val="28"/>
          <w:szCs w:val="28"/>
        </w:rPr>
        <w:t>wegen</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Указательные местоимения </w:t>
      </w:r>
      <w:r w:rsidRPr="00BE2ED4">
        <w:rPr>
          <w:rFonts w:ascii="Times New Roman" w:hAnsi="Times New Roman" w:cs="Times New Roman"/>
          <w:sz w:val="28"/>
          <w:szCs w:val="28"/>
        </w:rPr>
        <w:t>derselbe</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dasselbe</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dieselbe</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dieselben</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Социокультурные знания и умения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Формирование элементарного представления о различных вариантах немецкого языка.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Соблюдение норм вежливости в межкультурном общении. Соблюдение норм вежливости в межкультурном общении.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Развитие умений:</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писать своё имя и фамилию, а также имена и фамилии своих родственников и друзей на немецком языке;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правильно оформлять свой адрес на немецком языке (в анкете);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кратко представлять Россию и страну (страны) изучаемого языка;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lang w:val="ru-RU"/>
        </w:rPr>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roofErr w:type="gramEnd"/>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Компенсаторные умения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Использование при чтении и аудировании языковой, в том числе контекстуальной, догадки,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Переспрашивать, просить повторить, уточняя значение незнакомых слов.</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Использование при формулировании собственных высказываний, ключевых слов, плана.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B2154" w:rsidRPr="00BE2ED4" w:rsidRDefault="00A2387E" w:rsidP="00BE2ED4">
      <w:pPr>
        <w:jc w:val="both"/>
        <w:rPr>
          <w:rFonts w:ascii="Times New Roman" w:hAnsi="Times New Roman" w:cs="Times New Roman"/>
          <w:sz w:val="28"/>
          <w:szCs w:val="28"/>
          <w:lang w:val="ru-RU"/>
        </w:rPr>
        <w:sectPr w:rsidR="009B2154" w:rsidRPr="00BE2ED4">
          <w:pgSz w:w="11906" w:h="16383"/>
          <w:pgMar w:top="1440" w:right="1440" w:bottom="1440" w:left="1440" w:header="0" w:footer="0" w:gutter="0"/>
          <w:cols w:space="720"/>
          <w:formProt w:val="0"/>
          <w:docGrid w:linePitch="100" w:charSpace="4096"/>
        </w:sectPr>
      </w:pPr>
      <w:bookmarkStart w:id="10" w:name="block-45414797_Копия_1"/>
      <w:r w:rsidRPr="00BE2ED4">
        <w:rPr>
          <w:rFonts w:ascii="Times New Roman" w:hAnsi="Times New Roman" w:cs="Times New Roman"/>
          <w:sz w:val="28"/>
          <w:szCs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bookmarkStart w:id="11" w:name="block-45414797"/>
      <w:bookmarkEnd w:id="10"/>
    </w:p>
    <w:bookmarkEnd w:id="11"/>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ПЛАНИРУЕМЫЕ РЕЗУЛЬТАТЫ ОСВОЕНИЯ ПРОГРАММЫ ПО ВТОРОМУ ИНОСТРАННОМУ (НЕМЕЦКОМУ) ЯЗЫКУ НА УРОВНЕ ОСНОВНОГО ОБЩЕГО ОБРАЗОВАНИЯ</w:t>
      </w:r>
    </w:p>
    <w:p w:rsidR="009B2154" w:rsidRPr="00BE2ED4" w:rsidRDefault="009B2154" w:rsidP="00BE2ED4">
      <w:pPr>
        <w:jc w:val="both"/>
        <w:rPr>
          <w:rFonts w:ascii="Times New Roman" w:hAnsi="Times New Roman" w:cs="Times New Roman"/>
          <w:sz w:val="28"/>
          <w:szCs w:val="28"/>
          <w:lang w:val="ru-RU"/>
        </w:rPr>
      </w:pPr>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lang w:val="ru-RU"/>
        </w:rPr>
        <w:t>В результате изучения второго иностранного (немецкого) языка у обучающегося будут сформированы личностные, метапредметные и предметные результаты, отвечающие требованиям ФГОС к освоению основной образовательной программы основного общего образования.</w:t>
      </w:r>
      <w:proofErr w:type="gramEnd"/>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ЛИЧНОСТНЫЕ РЕЗУЛЬТАТЫ</w:t>
      </w:r>
    </w:p>
    <w:p w:rsidR="009B2154" w:rsidRPr="00BE2ED4" w:rsidRDefault="009B2154" w:rsidP="00BE2ED4">
      <w:pPr>
        <w:jc w:val="both"/>
        <w:rPr>
          <w:rFonts w:ascii="Times New Roman" w:hAnsi="Times New Roman" w:cs="Times New Roman"/>
          <w:sz w:val="28"/>
          <w:szCs w:val="28"/>
          <w:lang w:val="ru-RU"/>
        </w:rPr>
      </w:pP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 xml:space="preserve">1) гражданского воспитания: </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активное участие в жизни семьи, организации, местного сообщества, родного края, страны;</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неприятие любых форм экстремизма, дискриминации, понимание роли различных социальных институтов в жизни человека;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(волонтёрство, помощь людям, нуждающимся в ней).</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 xml:space="preserve">2) патриотического воспитания: </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 xml:space="preserve">3) духовно-нравственного воспитания: </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ориентация на моральные ценности и нормы в ситуациях нравственного выбора;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 xml:space="preserve">4) эстетического воспитания: </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 xml:space="preserve">5) физического воспитания, формирования культуры здоровья и эмоционального благополучия: </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осознание ценности жизни;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соблюдение правил безопасности, в том числе навыков безопасного поведения в </w:t>
      </w:r>
      <w:proofErr w:type="gramStart"/>
      <w:r w:rsidRPr="00BE2ED4">
        <w:rPr>
          <w:rFonts w:ascii="Times New Roman" w:hAnsi="Times New Roman" w:cs="Times New Roman"/>
          <w:sz w:val="28"/>
          <w:szCs w:val="28"/>
          <w:lang w:val="ru-RU"/>
        </w:rPr>
        <w:t>Интернет-среде</w:t>
      </w:r>
      <w:proofErr w:type="gramEnd"/>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умение принимать себя и </w:t>
      </w:r>
      <w:proofErr w:type="gramStart"/>
      <w:r w:rsidRPr="00BE2ED4">
        <w:rPr>
          <w:rFonts w:ascii="Times New Roman" w:hAnsi="Times New Roman" w:cs="Times New Roman"/>
          <w:sz w:val="28"/>
          <w:szCs w:val="28"/>
          <w:lang w:val="ru-RU"/>
        </w:rPr>
        <w:t>других</w:t>
      </w:r>
      <w:proofErr w:type="gramEnd"/>
      <w:r w:rsidRPr="00BE2ED4">
        <w:rPr>
          <w:rFonts w:ascii="Times New Roman" w:hAnsi="Times New Roman" w:cs="Times New Roman"/>
          <w:sz w:val="28"/>
          <w:szCs w:val="28"/>
          <w:lang w:val="ru-RU"/>
        </w:rPr>
        <w:t xml:space="preserve"> не осуждая;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умение осознавать эмоциональное состояние себя и других, умение управлять собственным эмоциональным состоянием;</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сформированность навыка рефлексии, признание своего права на ошибку и такого же права другого человека.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 xml:space="preserve">6) трудового воспитания: </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 xml:space="preserve">7) экологического воспитания: </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повышение уровня экологической культуры, осознание глобального характера экологических проблем и путей их решения;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активное неприятие действий, приносящих вред окружающей среде;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осознание своей роли как гражданина и потребителя в условиях взаимосвязи природной, технологической и социальной сред;</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готовность к участию в практической деятельности экологической направленности.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 xml:space="preserve">8) ценности научного познания: </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овладение языковой и читательской культурой как средством познания мира;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9) адаптации к изменяющимся условиям социальной и природной среды:</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освоение обучающимися социального опыта, основных социальных ролей, соответствующих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способность обучающихся во взаимодействии в условиях неопределённости, открытость опыту и знаниям других;</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умение анализировать и выявлять взаимосвязи природы, общества и экономики;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оценивать ситуацию стресса, корректировать принимаемые решения и действия;</w:t>
      </w:r>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lang w:val="ru-RU"/>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bookmarkStart w:id="12" w:name="_Toc103691202"/>
      <w:bookmarkEnd w:id="12"/>
      <w:proofErr w:type="gramEnd"/>
    </w:p>
    <w:p w:rsidR="009B2154" w:rsidRPr="00BE2ED4" w:rsidRDefault="009B2154" w:rsidP="00BE2ED4">
      <w:pPr>
        <w:jc w:val="both"/>
        <w:rPr>
          <w:rFonts w:ascii="Times New Roman" w:hAnsi="Times New Roman" w:cs="Times New Roman"/>
          <w:sz w:val="28"/>
          <w:szCs w:val="28"/>
          <w:lang w:val="ru-RU"/>
        </w:rPr>
      </w:pP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МЕТАПРЕДМЕТНЫЕ РЕЗУЛЬТАТЫ</w:t>
      </w:r>
    </w:p>
    <w:p w:rsidR="009B2154" w:rsidRPr="00BE2ED4" w:rsidRDefault="009B2154" w:rsidP="00BE2ED4">
      <w:pPr>
        <w:jc w:val="both"/>
        <w:rPr>
          <w:rFonts w:ascii="Times New Roman" w:hAnsi="Times New Roman" w:cs="Times New Roman"/>
          <w:sz w:val="28"/>
          <w:szCs w:val="28"/>
          <w:lang w:val="ru-RU"/>
        </w:rPr>
      </w:pP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9B2154" w:rsidRPr="00BE2ED4" w:rsidRDefault="009B2154" w:rsidP="00BE2ED4">
      <w:pPr>
        <w:jc w:val="both"/>
        <w:rPr>
          <w:rFonts w:ascii="Times New Roman" w:hAnsi="Times New Roman" w:cs="Times New Roman"/>
          <w:sz w:val="28"/>
          <w:szCs w:val="28"/>
          <w:lang w:val="ru-RU"/>
        </w:rPr>
      </w:pP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Познавательные универсальные учебные действия</w:t>
      </w:r>
    </w:p>
    <w:p w:rsidR="009B2154" w:rsidRPr="00BE2ED4" w:rsidRDefault="009B2154" w:rsidP="00BE2ED4">
      <w:pPr>
        <w:jc w:val="both"/>
        <w:rPr>
          <w:rFonts w:ascii="Times New Roman" w:hAnsi="Times New Roman" w:cs="Times New Roman"/>
          <w:sz w:val="28"/>
          <w:szCs w:val="28"/>
          <w:lang w:val="ru-RU"/>
        </w:rPr>
      </w:pP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Базовые логические действия: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устанавливать существенный признак классификации, основания для обобщения и сравнения, критерии проводимого анализа;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 учётом предложенной задачи выявлять закономерности и противоречия в рассматриваемых фактах, данных и наблюдениях;</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предлагать критерии для выявления закономерностей и противоречий;</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выявлять дефицит информации, данных, необходимых для решения поставленной задачи;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выявлять причинно-следственные связи при изучении явлений и процессов;</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B2154" w:rsidRPr="00BE2ED4" w:rsidRDefault="00A2387E" w:rsidP="00BE2ED4">
      <w:pPr>
        <w:jc w:val="both"/>
        <w:rPr>
          <w:rFonts w:ascii="Times New Roman" w:hAnsi="Times New Roman" w:cs="Times New Roman"/>
          <w:sz w:val="28"/>
          <w:szCs w:val="28"/>
        </w:rPr>
      </w:pPr>
      <w:r w:rsidRPr="00BE2ED4">
        <w:rPr>
          <w:rFonts w:ascii="Times New Roman" w:hAnsi="Times New Roman" w:cs="Times New Roman"/>
          <w:sz w:val="28"/>
          <w:szCs w:val="28"/>
        </w:rPr>
        <w:t>Базовые исследовательские действия: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формулировать вопросы, фиксирующие разрыв между реальным и желаемым состоянием ситуации, объекта, самостоятельно устанавливать искомое и данное;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формулировать гипотезу об истинности собственных суждений и суждений других, аргументировать свою позицию, мнение;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оценивать на применимость и достоверность информацию, полученную в ходе исследования (эксперимента);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9B2154" w:rsidRPr="00BE2ED4" w:rsidRDefault="00A2387E" w:rsidP="00BE2ED4">
      <w:pPr>
        <w:jc w:val="both"/>
        <w:rPr>
          <w:rFonts w:ascii="Times New Roman" w:hAnsi="Times New Roman" w:cs="Times New Roman"/>
          <w:sz w:val="28"/>
          <w:szCs w:val="28"/>
        </w:rPr>
      </w:pPr>
      <w:r w:rsidRPr="00BE2ED4">
        <w:rPr>
          <w:rFonts w:ascii="Times New Roman" w:hAnsi="Times New Roman" w:cs="Times New Roman"/>
          <w:sz w:val="28"/>
          <w:szCs w:val="28"/>
        </w:rPr>
        <w:t>Работа с информацией:</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 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оценивать надёжность информации по критериям, предложенным педагогическим работником или сформулированным самостоятельно;</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эффективно запоминать и систематизировать информацию. </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 Овладение системой познавательных универсальных учебных действий обеспечивает сформированность когнитивных навыков </w:t>
      </w:r>
      <w:proofErr w:type="gramStart"/>
      <w:r w:rsidRPr="00BE2ED4">
        <w:rPr>
          <w:rFonts w:ascii="Times New Roman" w:hAnsi="Times New Roman" w:cs="Times New Roman"/>
          <w:sz w:val="28"/>
          <w:szCs w:val="28"/>
          <w:lang w:val="ru-RU"/>
        </w:rPr>
        <w:t>у</w:t>
      </w:r>
      <w:proofErr w:type="gramEnd"/>
      <w:r w:rsidRPr="00BE2ED4">
        <w:rPr>
          <w:rFonts w:ascii="Times New Roman" w:hAnsi="Times New Roman" w:cs="Times New Roman"/>
          <w:sz w:val="28"/>
          <w:szCs w:val="28"/>
          <w:lang w:val="ru-RU"/>
        </w:rPr>
        <w:t xml:space="preserve"> обучающихся.</w:t>
      </w:r>
    </w:p>
    <w:p w:rsidR="009B2154" w:rsidRPr="00BE2ED4" w:rsidRDefault="009B2154" w:rsidP="00BE2ED4">
      <w:pPr>
        <w:jc w:val="both"/>
        <w:rPr>
          <w:rFonts w:ascii="Times New Roman" w:hAnsi="Times New Roman" w:cs="Times New Roman"/>
          <w:sz w:val="28"/>
          <w:szCs w:val="28"/>
          <w:lang w:val="ru-RU"/>
        </w:rPr>
      </w:pP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Коммуникативные универсальные учебные действия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Общение: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воспринимать и формулировать суждения, выражать эмоции в соответствии с целями и условиями общения;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выражать себя (свою точку зрения) в устных и письменных текстах;</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B2154" w:rsidRPr="00BE2ED4" w:rsidRDefault="00A2387E" w:rsidP="00BE2ED4">
      <w:pPr>
        <w:jc w:val="both"/>
        <w:rPr>
          <w:rFonts w:ascii="Times New Roman" w:hAnsi="Times New Roman" w:cs="Times New Roman"/>
          <w:sz w:val="28"/>
          <w:szCs w:val="28"/>
        </w:rPr>
      </w:pPr>
      <w:r w:rsidRPr="00BE2ED4">
        <w:rPr>
          <w:rFonts w:ascii="Times New Roman" w:hAnsi="Times New Roman" w:cs="Times New Roman"/>
          <w:sz w:val="28"/>
          <w:szCs w:val="28"/>
        </w:rPr>
        <w:t>Совместная деятельность</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обобщать мнения нескольких человек, проявлять готовность руководить, выполнять поручения, подчиняться;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оценивать качество своего вклада в общий продукт по критериям, самостоятельно сформулированным участниками взаимодействия;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Овладение системой коммуникативных универсальных учебных действий обеспечивает сформированность социальных навыков и эмоционального интеллекта обучающихся.</w:t>
      </w:r>
    </w:p>
    <w:p w:rsidR="009B2154" w:rsidRPr="00BE2ED4" w:rsidRDefault="00A2387E" w:rsidP="00BE2ED4">
      <w:pPr>
        <w:jc w:val="both"/>
        <w:rPr>
          <w:rFonts w:ascii="Times New Roman" w:hAnsi="Times New Roman" w:cs="Times New Roman"/>
          <w:sz w:val="28"/>
          <w:szCs w:val="28"/>
        </w:rPr>
      </w:pPr>
      <w:r w:rsidRPr="00BE2ED4">
        <w:rPr>
          <w:rFonts w:ascii="Times New Roman" w:hAnsi="Times New Roman" w:cs="Times New Roman"/>
          <w:sz w:val="28"/>
          <w:szCs w:val="28"/>
        </w:rPr>
        <w:t>Регулятивные универсальные учебные действия</w:t>
      </w:r>
    </w:p>
    <w:p w:rsidR="009B2154" w:rsidRPr="00BE2ED4" w:rsidRDefault="00A2387E" w:rsidP="00BE2ED4">
      <w:pPr>
        <w:jc w:val="both"/>
        <w:rPr>
          <w:rFonts w:ascii="Times New Roman" w:hAnsi="Times New Roman" w:cs="Times New Roman"/>
          <w:sz w:val="28"/>
          <w:szCs w:val="28"/>
        </w:rPr>
      </w:pPr>
      <w:r w:rsidRPr="00BE2ED4">
        <w:rPr>
          <w:rFonts w:ascii="Times New Roman" w:hAnsi="Times New Roman" w:cs="Times New Roman"/>
          <w:sz w:val="28"/>
          <w:szCs w:val="28"/>
        </w:rPr>
        <w:t>Самоорганизация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выявлять проблемы для решения в жизненных и учебных ситуациях;</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ориентироваться в различных подходах принятия решений (индивидуальное, принятие решения в группе, принятие решений группой);</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 проводить выбор и брать ответственность за решение.</w:t>
      </w:r>
    </w:p>
    <w:p w:rsidR="009B2154" w:rsidRPr="00BE2ED4" w:rsidRDefault="00A2387E" w:rsidP="00BE2ED4">
      <w:pPr>
        <w:jc w:val="both"/>
        <w:rPr>
          <w:rFonts w:ascii="Times New Roman" w:hAnsi="Times New Roman" w:cs="Times New Roman"/>
          <w:sz w:val="28"/>
          <w:szCs w:val="28"/>
        </w:rPr>
      </w:pPr>
      <w:r w:rsidRPr="00BE2ED4">
        <w:rPr>
          <w:rFonts w:ascii="Times New Roman" w:hAnsi="Times New Roman" w:cs="Times New Roman"/>
          <w:sz w:val="28"/>
          <w:szCs w:val="28"/>
        </w:rPr>
        <w:t>Самоконтроль</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владеть способами самоконтроля, самомотивации и рефлексии;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давать оценку ситуации и предлагать план её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объяснять причины достижения (недостижения) результатов деятельности, давать оценку приобретённому опыту, находить </w:t>
      </w:r>
      <w:proofErr w:type="gramStart"/>
      <w:r w:rsidRPr="00BE2ED4">
        <w:rPr>
          <w:rFonts w:ascii="Times New Roman" w:hAnsi="Times New Roman" w:cs="Times New Roman"/>
          <w:sz w:val="28"/>
          <w:szCs w:val="28"/>
          <w:lang w:val="ru-RU"/>
        </w:rPr>
        <w:t>позитивное</w:t>
      </w:r>
      <w:proofErr w:type="gramEnd"/>
      <w:r w:rsidRPr="00BE2ED4">
        <w:rPr>
          <w:rFonts w:ascii="Times New Roman" w:hAnsi="Times New Roman" w:cs="Times New Roman"/>
          <w:sz w:val="28"/>
          <w:szCs w:val="28"/>
          <w:lang w:val="ru-RU"/>
        </w:rPr>
        <w:t xml:space="preserve"> в произошедшей ситуации;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условиям.</w:t>
      </w:r>
    </w:p>
    <w:p w:rsidR="009B2154" w:rsidRPr="00BE2ED4" w:rsidRDefault="00A2387E" w:rsidP="00BE2ED4">
      <w:pPr>
        <w:jc w:val="both"/>
        <w:rPr>
          <w:rFonts w:ascii="Times New Roman" w:hAnsi="Times New Roman" w:cs="Times New Roman"/>
          <w:sz w:val="28"/>
          <w:szCs w:val="28"/>
        </w:rPr>
      </w:pPr>
      <w:r w:rsidRPr="00BE2ED4">
        <w:rPr>
          <w:rFonts w:ascii="Times New Roman" w:hAnsi="Times New Roman" w:cs="Times New Roman"/>
          <w:sz w:val="28"/>
          <w:szCs w:val="28"/>
        </w:rPr>
        <w:t xml:space="preserve">Эмоциональный интеллект </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различать, называть и управлять собственными эмоциями и эмоциями других;</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выявлять и анализировать причины эмоций;</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ставить себя на место другого человека, понимать мотивы и намерения другого;</w:t>
      </w:r>
    </w:p>
    <w:p w:rsidR="009B2154" w:rsidRPr="00BE2ED4" w:rsidRDefault="00A2387E" w:rsidP="00BE2ED4">
      <w:pPr>
        <w:jc w:val="both"/>
        <w:rPr>
          <w:rFonts w:ascii="Times New Roman" w:hAnsi="Times New Roman" w:cs="Times New Roman"/>
          <w:sz w:val="28"/>
          <w:szCs w:val="28"/>
        </w:rPr>
      </w:pPr>
      <w:proofErr w:type="gramStart"/>
      <w:r w:rsidRPr="00BE2ED4">
        <w:rPr>
          <w:rFonts w:ascii="Times New Roman" w:hAnsi="Times New Roman" w:cs="Times New Roman"/>
          <w:sz w:val="28"/>
          <w:szCs w:val="28"/>
        </w:rPr>
        <w:t>регулировать</w:t>
      </w:r>
      <w:proofErr w:type="gramEnd"/>
      <w:r w:rsidRPr="00BE2ED4">
        <w:rPr>
          <w:rFonts w:ascii="Times New Roman" w:hAnsi="Times New Roman" w:cs="Times New Roman"/>
          <w:sz w:val="28"/>
          <w:szCs w:val="28"/>
        </w:rPr>
        <w:t xml:space="preserve"> способ выражения эмоций.</w:t>
      </w:r>
    </w:p>
    <w:p w:rsidR="009B2154" w:rsidRPr="00BE2ED4" w:rsidRDefault="00A2387E" w:rsidP="00BE2ED4">
      <w:pPr>
        <w:jc w:val="both"/>
        <w:rPr>
          <w:rFonts w:ascii="Times New Roman" w:hAnsi="Times New Roman" w:cs="Times New Roman"/>
          <w:sz w:val="28"/>
          <w:szCs w:val="28"/>
        </w:rPr>
      </w:pPr>
      <w:r w:rsidRPr="00BE2ED4">
        <w:rPr>
          <w:rFonts w:ascii="Times New Roman" w:hAnsi="Times New Roman" w:cs="Times New Roman"/>
          <w:sz w:val="28"/>
          <w:szCs w:val="28"/>
        </w:rPr>
        <w:t>Принимать себя и других</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осознанно относиться к другому человеку, его мнению, признавать своё право на ошибку и такое же право другого, принимать себя и других не осуждая, открытость себе и другим, осознавать невозможность контролировать всё вокруг.</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9B2154" w:rsidRPr="00BE2ED4" w:rsidRDefault="009B2154" w:rsidP="00BE2ED4">
      <w:pPr>
        <w:jc w:val="both"/>
        <w:rPr>
          <w:rFonts w:ascii="Times New Roman" w:hAnsi="Times New Roman" w:cs="Times New Roman"/>
          <w:sz w:val="28"/>
          <w:szCs w:val="28"/>
          <w:lang w:val="ru-RU"/>
        </w:rPr>
      </w:pP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ПРЕДМЕТНЫЕ РЕЗУЛЬТАТЫ</w:t>
      </w:r>
    </w:p>
    <w:p w:rsidR="009B2154" w:rsidRPr="00BE2ED4" w:rsidRDefault="009B2154" w:rsidP="00BE2ED4">
      <w:pPr>
        <w:jc w:val="both"/>
        <w:rPr>
          <w:rFonts w:ascii="Times New Roman" w:hAnsi="Times New Roman" w:cs="Times New Roman"/>
          <w:sz w:val="28"/>
          <w:szCs w:val="28"/>
          <w:lang w:val="ru-RU"/>
        </w:rPr>
      </w:pP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Предметные результаты освоения программы по второму иностранному (немецкому) языку к концу обучения </w:t>
      </w:r>
      <w:r w:rsidRPr="00BE2ED4">
        <w:rPr>
          <w:rFonts w:ascii="Times New Roman" w:hAnsi="Times New Roman" w:cs="Times New Roman"/>
          <w:i/>
          <w:sz w:val="28"/>
          <w:szCs w:val="28"/>
          <w:lang w:val="ru-RU"/>
        </w:rPr>
        <w:t>в 5 классе</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Коммуникативные умения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Говорение: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вести разные виды диалогов (диалог этикетного характера, диалог-побуждение к действию, диалог-расспрос) в рамках тематического 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трёх реплик со стороны каждого собеседника);</w:t>
      </w:r>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для 5 класса (объём монологического высказывания – 4 фразы), излагать основное содержание прочитанного текста с вербальными и (или) зрительными опорами (объём – 4 фразы), кратко излагать результаты выполненной проектной работы (объём – 4 фразы).</w:t>
      </w:r>
      <w:proofErr w:type="gramEnd"/>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Аудирование: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Смысловое чтение:</w:t>
      </w:r>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150 слов), читать про себя несплошные тексты (таблицы) и понимать представленную в них информацию.</w:t>
      </w:r>
      <w:proofErr w:type="gramEnd"/>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Письменная речь:</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30 слов).</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Языковые знания и умения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Фонетическая сторона речи:</w:t>
      </w:r>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интонацией, читать новые слова согласно основным</w:t>
      </w:r>
      <w:proofErr w:type="gramEnd"/>
      <w:r w:rsidRPr="00BE2ED4">
        <w:rPr>
          <w:rFonts w:ascii="Times New Roman" w:hAnsi="Times New Roman" w:cs="Times New Roman"/>
          <w:sz w:val="28"/>
          <w:szCs w:val="28"/>
          <w:lang w:val="ru-RU"/>
        </w:rPr>
        <w:t xml:space="preserve"> правилам чтения.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Графика, орфография и пунктуация: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правильно писать изученные слова, 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Лексическая сторона речи:</w:t>
      </w:r>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lang w:val="ru-RU"/>
        </w:rPr>
        <w:t>распознавать в устной речи и письменном тексте 400 лексических единиц (слов, словосочетаний, речевых клише) и правильно употреблять в устной и письменной речи 300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 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sidRPr="00BE2ED4">
        <w:rPr>
          <w:rFonts w:ascii="Times New Roman" w:hAnsi="Times New Roman" w:cs="Times New Roman"/>
          <w:sz w:val="28"/>
          <w:szCs w:val="28"/>
        </w:rPr>
        <w:t>er</w:t>
      </w:r>
      <w:r w:rsidRPr="00BE2ED4">
        <w:rPr>
          <w:rFonts w:ascii="Times New Roman" w:hAnsi="Times New Roman" w:cs="Times New Roman"/>
          <w:sz w:val="28"/>
          <w:szCs w:val="28"/>
          <w:lang w:val="ru-RU"/>
        </w:rPr>
        <w:t>, -</w:t>
      </w:r>
      <w:r w:rsidRPr="00BE2ED4">
        <w:rPr>
          <w:rFonts w:ascii="Times New Roman" w:hAnsi="Times New Roman" w:cs="Times New Roman"/>
          <w:sz w:val="28"/>
          <w:szCs w:val="28"/>
        </w:rPr>
        <w:t>in</w:t>
      </w:r>
      <w:r w:rsidRPr="00BE2ED4">
        <w:rPr>
          <w:rFonts w:ascii="Times New Roman" w:hAnsi="Times New Roman" w:cs="Times New Roman"/>
          <w:sz w:val="28"/>
          <w:szCs w:val="28"/>
          <w:lang w:val="ru-RU"/>
        </w:rPr>
        <w:t>, имена</w:t>
      </w:r>
      <w:proofErr w:type="gramEnd"/>
      <w:r w:rsidRPr="00BE2ED4">
        <w:rPr>
          <w:rFonts w:ascii="Times New Roman" w:hAnsi="Times New Roman" w:cs="Times New Roman"/>
          <w:sz w:val="28"/>
          <w:szCs w:val="28"/>
          <w:lang w:val="ru-RU"/>
        </w:rPr>
        <w:t xml:space="preserve"> прилагательные с суффиксами -</w:t>
      </w:r>
      <w:r w:rsidRPr="00BE2ED4">
        <w:rPr>
          <w:rFonts w:ascii="Times New Roman" w:hAnsi="Times New Roman" w:cs="Times New Roman"/>
          <w:sz w:val="28"/>
          <w:szCs w:val="28"/>
        </w:rPr>
        <w:t>ig</w:t>
      </w:r>
      <w:r w:rsidRPr="00BE2ED4">
        <w:rPr>
          <w:rFonts w:ascii="Times New Roman" w:hAnsi="Times New Roman" w:cs="Times New Roman"/>
          <w:sz w:val="28"/>
          <w:szCs w:val="28"/>
          <w:lang w:val="ru-RU"/>
        </w:rPr>
        <w:t>, -</w:t>
      </w:r>
      <w:r w:rsidRPr="00BE2ED4">
        <w:rPr>
          <w:rFonts w:ascii="Times New Roman" w:hAnsi="Times New Roman" w:cs="Times New Roman"/>
          <w:sz w:val="28"/>
          <w:szCs w:val="28"/>
        </w:rPr>
        <w:t>lich</w:t>
      </w:r>
      <w:r w:rsidRPr="00BE2ED4">
        <w:rPr>
          <w:rFonts w:ascii="Times New Roman" w:hAnsi="Times New Roman" w:cs="Times New Roman"/>
          <w:sz w:val="28"/>
          <w:szCs w:val="28"/>
          <w:lang w:val="ru-RU"/>
        </w:rPr>
        <w:t>, числительные, образованные при помощи суффиксов -</w:t>
      </w:r>
      <w:r w:rsidRPr="00BE2ED4">
        <w:rPr>
          <w:rFonts w:ascii="Times New Roman" w:hAnsi="Times New Roman" w:cs="Times New Roman"/>
          <w:sz w:val="28"/>
          <w:szCs w:val="28"/>
        </w:rPr>
        <w:t>zehn</w:t>
      </w:r>
      <w:r w:rsidRPr="00BE2ED4">
        <w:rPr>
          <w:rFonts w:ascii="Times New Roman" w:hAnsi="Times New Roman" w:cs="Times New Roman"/>
          <w:sz w:val="28"/>
          <w:szCs w:val="28"/>
          <w:lang w:val="ru-RU"/>
        </w:rPr>
        <w:t>, -</w:t>
      </w:r>
      <w:r w:rsidRPr="00BE2ED4">
        <w:rPr>
          <w:rFonts w:ascii="Times New Roman" w:hAnsi="Times New Roman" w:cs="Times New Roman"/>
          <w:sz w:val="28"/>
          <w:szCs w:val="28"/>
        </w:rPr>
        <w:t>zig</w:t>
      </w:r>
      <w:r w:rsidRPr="00BE2ED4">
        <w:rPr>
          <w:rFonts w:ascii="Times New Roman" w:hAnsi="Times New Roman" w:cs="Times New Roman"/>
          <w:sz w:val="28"/>
          <w:szCs w:val="28"/>
          <w:lang w:val="ru-RU"/>
        </w:rPr>
        <w:t>, имена существительные, образованные путём соединения основ существительных (</w:t>
      </w:r>
      <w:r w:rsidRPr="00BE2ED4">
        <w:rPr>
          <w:rFonts w:ascii="Times New Roman" w:hAnsi="Times New Roman" w:cs="Times New Roman"/>
          <w:sz w:val="28"/>
          <w:szCs w:val="28"/>
        </w:rPr>
        <w:t>das</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Klassenzimmer</w:t>
      </w:r>
      <w:r w:rsidRPr="00BE2ED4">
        <w:rPr>
          <w:rFonts w:ascii="Times New Roman" w:hAnsi="Times New Roman" w:cs="Times New Roman"/>
          <w:sz w:val="28"/>
          <w:szCs w:val="28"/>
          <w:lang w:val="ru-RU"/>
        </w:rPr>
        <w:t>), распознавать и употреблять в устной и письменной речи изученные синонимы и интернациональные слова.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Грамматическая сторона речи: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распознавать и употреблять в устной речи и письменном тексте:</w:t>
      </w:r>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lang w:val="ru-RU"/>
        </w:rPr>
        <w:t>нераспространённые и распространённые простые предложения: с простым глагольным сказуемым (</w:t>
      </w:r>
      <w:r w:rsidRPr="00BE2ED4">
        <w:rPr>
          <w:rFonts w:ascii="Times New Roman" w:hAnsi="Times New Roman" w:cs="Times New Roman"/>
          <w:sz w:val="28"/>
          <w:szCs w:val="28"/>
        </w:rPr>
        <w:t>Ich</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komme</w:t>
      </w:r>
      <w:r w:rsidRPr="00BE2ED4">
        <w:rPr>
          <w:rFonts w:ascii="Times New Roman" w:hAnsi="Times New Roman" w:cs="Times New Roman"/>
          <w:sz w:val="28"/>
          <w:szCs w:val="28"/>
          <w:lang w:val="ru-RU"/>
        </w:rPr>
        <w:t>.</w:t>
      </w:r>
      <w:proofErr w:type="gramEnd"/>
      <w:r w:rsidRPr="00BE2ED4">
        <w:rPr>
          <w:rFonts w:ascii="Times New Roman" w:hAnsi="Times New Roman" w:cs="Times New Roman"/>
          <w:sz w:val="28"/>
          <w:szCs w:val="28"/>
          <w:lang w:val="ru-RU"/>
        </w:rPr>
        <w:t xml:space="preserve"> </w:t>
      </w:r>
      <w:proofErr w:type="gramStart"/>
      <w:r w:rsidRPr="00BE2ED4">
        <w:rPr>
          <w:rFonts w:ascii="Times New Roman" w:hAnsi="Times New Roman" w:cs="Times New Roman"/>
          <w:sz w:val="28"/>
          <w:szCs w:val="28"/>
        </w:rPr>
        <w:t>Du</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kommst</w:t>
      </w:r>
      <w:r w:rsidRPr="00BE2ED4">
        <w:rPr>
          <w:rFonts w:ascii="Times New Roman" w:hAnsi="Times New Roman" w:cs="Times New Roman"/>
          <w:sz w:val="28"/>
          <w:szCs w:val="28"/>
          <w:lang w:val="ru-RU"/>
        </w:rPr>
        <w:t>.</w:t>
      </w:r>
      <w:proofErr w:type="gramEnd"/>
      <w:r w:rsidRPr="00BE2ED4">
        <w:rPr>
          <w:rFonts w:ascii="Times New Roman" w:hAnsi="Times New Roman" w:cs="Times New Roman"/>
          <w:sz w:val="28"/>
          <w:szCs w:val="28"/>
          <w:lang w:val="ru-RU"/>
        </w:rPr>
        <w:t xml:space="preserve"> </w:t>
      </w:r>
      <w:proofErr w:type="gramStart"/>
      <w:r w:rsidRPr="00BE2ED4">
        <w:rPr>
          <w:rFonts w:ascii="Times New Roman" w:hAnsi="Times New Roman" w:cs="Times New Roman"/>
          <w:sz w:val="28"/>
          <w:szCs w:val="28"/>
        </w:rPr>
        <w:t>Sie</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kommen</w:t>
      </w:r>
      <w:r w:rsidRPr="00BE2ED4">
        <w:rPr>
          <w:rFonts w:ascii="Times New Roman" w:hAnsi="Times New Roman" w:cs="Times New Roman"/>
          <w:sz w:val="28"/>
          <w:szCs w:val="28"/>
          <w:lang w:val="ru-RU"/>
        </w:rPr>
        <w:t>.)</w:t>
      </w:r>
      <w:proofErr w:type="gramEnd"/>
      <w:r w:rsidRPr="00BE2ED4">
        <w:rPr>
          <w:rFonts w:ascii="Times New Roman" w:hAnsi="Times New Roman" w:cs="Times New Roman"/>
          <w:sz w:val="28"/>
          <w:szCs w:val="28"/>
          <w:lang w:val="ru-RU"/>
        </w:rPr>
        <w:t xml:space="preserve"> и составным глагольным сказуемым (</w:t>
      </w:r>
      <w:r w:rsidRPr="00BE2ED4">
        <w:rPr>
          <w:rFonts w:ascii="Times New Roman" w:hAnsi="Times New Roman" w:cs="Times New Roman"/>
          <w:sz w:val="28"/>
          <w:szCs w:val="28"/>
        </w:rPr>
        <w:t>Er</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kann</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kochen</w:t>
      </w:r>
      <w:r w:rsidRPr="00BE2ED4">
        <w:rPr>
          <w:rFonts w:ascii="Times New Roman" w:hAnsi="Times New Roman" w:cs="Times New Roman"/>
          <w:sz w:val="28"/>
          <w:szCs w:val="28"/>
          <w:lang w:val="ru-RU"/>
        </w:rPr>
        <w:t>.), с составным именным сказуемым (</w:t>
      </w:r>
      <w:r w:rsidRPr="00BE2ED4">
        <w:rPr>
          <w:rFonts w:ascii="Times New Roman" w:hAnsi="Times New Roman" w:cs="Times New Roman"/>
          <w:sz w:val="28"/>
          <w:szCs w:val="28"/>
        </w:rPr>
        <w:t>Der</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Tisch</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ist</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blau</w:t>
      </w:r>
      <w:r w:rsidRPr="00BE2ED4">
        <w:rPr>
          <w:rFonts w:ascii="Times New Roman" w:hAnsi="Times New Roman" w:cs="Times New Roman"/>
          <w:sz w:val="28"/>
          <w:szCs w:val="28"/>
          <w:lang w:val="ru-RU"/>
        </w:rPr>
        <w:t>.), в том числе с дополнением в винительном падеже (</w:t>
      </w:r>
      <w:r w:rsidRPr="00BE2ED4">
        <w:rPr>
          <w:rFonts w:ascii="Times New Roman" w:hAnsi="Times New Roman" w:cs="Times New Roman"/>
          <w:sz w:val="28"/>
          <w:szCs w:val="28"/>
        </w:rPr>
        <w:t>Er</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liest</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ein</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Buch</w:t>
      </w:r>
      <w:r w:rsidRPr="00BE2ED4">
        <w:rPr>
          <w:rFonts w:ascii="Times New Roman" w:hAnsi="Times New Roman" w:cs="Times New Roman"/>
          <w:sz w:val="28"/>
          <w:szCs w:val="28"/>
          <w:lang w:val="ru-RU"/>
        </w:rPr>
        <w:t xml:space="preserve">.); </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определённый и неопределённый артикли (</w:t>
      </w:r>
      <w:r w:rsidRPr="00BE2ED4">
        <w:rPr>
          <w:rFonts w:ascii="Times New Roman" w:hAnsi="Times New Roman" w:cs="Times New Roman"/>
          <w:sz w:val="28"/>
          <w:szCs w:val="28"/>
        </w:rPr>
        <w:t>der</w:t>
      </w:r>
      <w:r w:rsidRPr="00BE2ED4">
        <w:rPr>
          <w:rFonts w:ascii="Times New Roman" w:hAnsi="Times New Roman" w:cs="Times New Roman"/>
          <w:sz w:val="28"/>
          <w:szCs w:val="28"/>
          <w:lang w:val="ru-RU"/>
        </w:rPr>
        <w:t>/</w:t>
      </w:r>
      <w:r w:rsidRPr="00BE2ED4">
        <w:rPr>
          <w:rFonts w:ascii="Times New Roman" w:hAnsi="Times New Roman" w:cs="Times New Roman"/>
          <w:sz w:val="28"/>
          <w:szCs w:val="28"/>
        </w:rPr>
        <w:t>ein</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Bleistift</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de-DE"/>
        </w:rPr>
      </w:pPr>
      <w:r w:rsidRPr="00BE2ED4">
        <w:rPr>
          <w:rFonts w:ascii="Times New Roman" w:hAnsi="Times New Roman" w:cs="Times New Roman"/>
          <w:sz w:val="28"/>
          <w:szCs w:val="28"/>
          <w:lang w:val="ru-RU"/>
        </w:rPr>
        <w:t>глаголы</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lang w:val="ru-RU"/>
        </w:rPr>
        <w:t>с</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lang w:val="ru-RU"/>
        </w:rPr>
        <w:t>изменением</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lang w:val="ru-RU"/>
        </w:rPr>
        <w:t>корневой</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lang w:val="ru-RU"/>
        </w:rPr>
        <w:t>гласной</w:t>
      </w:r>
      <w:r w:rsidRPr="00BE2ED4">
        <w:rPr>
          <w:rFonts w:ascii="Times New Roman" w:hAnsi="Times New Roman" w:cs="Times New Roman"/>
          <w:sz w:val="28"/>
          <w:szCs w:val="28"/>
          <w:lang w:val="de-DE"/>
        </w:rPr>
        <w:t xml:space="preserve"> (fahren, lesen, sehen, sprechen, essen, treffen);</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конструкцию предложения с </w:t>
      </w:r>
      <w:r w:rsidRPr="00BE2ED4">
        <w:rPr>
          <w:rFonts w:ascii="Times New Roman" w:hAnsi="Times New Roman" w:cs="Times New Roman"/>
          <w:sz w:val="28"/>
          <w:szCs w:val="28"/>
        </w:rPr>
        <w:t>gern</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Wir</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spielen</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gern</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de-DE"/>
        </w:rPr>
      </w:pPr>
      <w:r w:rsidRPr="00BE2ED4">
        <w:rPr>
          <w:rFonts w:ascii="Times New Roman" w:hAnsi="Times New Roman" w:cs="Times New Roman"/>
          <w:sz w:val="28"/>
          <w:szCs w:val="28"/>
          <w:lang w:val="ru-RU"/>
        </w:rPr>
        <w:t>глаголы</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lang w:val="ru-RU"/>
        </w:rPr>
        <w:t>с</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lang w:val="ru-RU"/>
        </w:rPr>
        <w:t>отделяемыми</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lang w:val="ru-RU"/>
        </w:rPr>
        <w:t>приставками</w:t>
      </w:r>
      <w:r w:rsidRPr="00BE2ED4">
        <w:rPr>
          <w:rFonts w:ascii="Times New Roman" w:hAnsi="Times New Roman" w:cs="Times New Roman"/>
          <w:sz w:val="28"/>
          <w:szCs w:val="28"/>
          <w:lang w:val="de-DE"/>
        </w:rPr>
        <w:t xml:space="preserve"> (fernsehen, mitkommen, abholen, anfangen);</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единственное и множественное число существительных в именительном и винительном падежах;</w:t>
      </w:r>
    </w:p>
    <w:p w:rsidR="009B2154" w:rsidRPr="00BE2ED4" w:rsidRDefault="00A2387E" w:rsidP="00BE2ED4">
      <w:pPr>
        <w:jc w:val="both"/>
        <w:rPr>
          <w:rFonts w:ascii="Times New Roman" w:hAnsi="Times New Roman" w:cs="Times New Roman"/>
          <w:sz w:val="28"/>
          <w:szCs w:val="28"/>
          <w:lang w:val="de-DE"/>
        </w:rPr>
      </w:pPr>
      <w:r w:rsidRPr="00BE2ED4">
        <w:rPr>
          <w:rFonts w:ascii="Times New Roman" w:hAnsi="Times New Roman" w:cs="Times New Roman"/>
          <w:sz w:val="28"/>
          <w:szCs w:val="28"/>
          <w:lang w:val="ru-RU"/>
        </w:rPr>
        <w:t>глагол</w:t>
      </w:r>
      <w:r w:rsidRPr="00BE2ED4">
        <w:rPr>
          <w:rFonts w:ascii="Times New Roman" w:hAnsi="Times New Roman" w:cs="Times New Roman"/>
          <w:sz w:val="28"/>
          <w:szCs w:val="28"/>
          <w:lang w:val="de-DE"/>
        </w:rPr>
        <w:t xml:space="preserve"> haben + Akkusativ (</w:t>
      </w:r>
      <w:r w:rsidRPr="00BE2ED4">
        <w:rPr>
          <w:rFonts w:ascii="Times New Roman" w:hAnsi="Times New Roman" w:cs="Times New Roman"/>
          <w:sz w:val="28"/>
          <w:szCs w:val="28"/>
          <w:lang w:val="ru-RU"/>
        </w:rPr>
        <w:t>в</w:t>
      </w:r>
      <w:r w:rsidRPr="00BE2ED4">
        <w:rPr>
          <w:rFonts w:ascii="Times New Roman" w:hAnsi="Times New Roman" w:cs="Times New Roman"/>
          <w:sz w:val="28"/>
          <w:szCs w:val="28"/>
          <w:lang w:val="de-DE"/>
        </w:rPr>
        <w:t xml:space="preserve"> Präsens);</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модальные глаголы </w:t>
      </w:r>
      <w:r w:rsidRPr="00BE2ED4">
        <w:rPr>
          <w:rFonts w:ascii="Times New Roman" w:hAnsi="Times New Roman" w:cs="Times New Roman"/>
          <w:sz w:val="28"/>
          <w:szCs w:val="28"/>
        </w:rPr>
        <w:t>m</w:t>
      </w:r>
      <w:r w:rsidRPr="00BE2ED4">
        <w:rPr>
          <w:rFonts w:ascii="Times New Roman" w:hAnsi="Times New Roman" w:cs="Times New Roman"/>
          <w:sz w:val="28"/>
          <w:szCs w:val="28"/>
          <w:lang w:val="ru-RU"/>
        </w:rPr>
        <w:t>ö</w:t>
      </w:r>
      <w:r w:rsidRPr="00BE2ED4">
        <w:rPr>
          <w:rFonts w:ascii="Times New Roman" w:hAnsi="Times New Roman" w:cs="Times New Roman"/>
          <w:sz w:val="28"/>
          <w:szCs w:val="28"/>
        </w:rPr>
        <w:t>gen</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k</w:t>
      </w:r>
      <w:r w:rsidRPr="00BE2ED4">
        <w:rPr>
          <w:rFonts w:ascii="Times New Roman" w:hAnsi="Times New Roman" w:cs="Times New Roman"/>
          <w:sz w:val="28"/>
          <w:szCs w:val="28"/>
          <w:lang w:val="ru-RU"/>
        </w:rPr>
        <w:t>ö</w:t>
      </w:r>
      <w:r w:rsidRPr="00BE2ED4">
        <w:rPr>
          <w:rFonts w:ascii="Times New Roman" w:hAnsi="Times New Roman" w:cs="Times New Roman"/>
          <w:sz w:val="28"/>
          <w:szCs w:val="28"/>
        </w:rPr>
        <w:t>nnen</w:t>
      </w:r>
      <w:r w:rsidRPr="00BE2ED4">
        <w:rPr>
          <w:rFonts w:ascii="Times New Roman" w:hAnsi="Times New Roman" w:cs="Times New Roman"/>
          <w:sz w:val="28"/>
          <w:szCs w:val="28"/>
          <w:lang w:val="ru-RU"/>
        </w:rPr>
        <w:t xml:space="preserve"> (в </w:t>
      </w:r>
      <w:r w:rsidRPr="00BE2ED4">
        <w:rPr>
          <w:rFonts w:ascii="Times New Roman" w:hAnsi="Times New Roman" w:cs="Times New Roman"/>
          <w:sz w:val="28"/>
          <w:szCs w:val="28"/>
        </w:rPr>
        <w:t>Pr</w:t>
      </w:r>
      <w:r w:rsidRPr="00BE2ED4">
        <w:rPr>
          <w:rFonts w:ascii="Times New Roman" w:hAnsi="Times New Roman" w:cs="Times New Roman"/>
          <w:sz w:val="28"/>
          <w:szCs w:val="28"/>
          <w:lang w:val="ru-RU"/>
        </w:rPr>
        <w:t>ä</w:t>
      </w:r>
      <w:r w:rsidRPr="00BE2ED4">
        <w:rPr>
          <w:rFonts w:ascii="Times New Roman" w:hAnsi="Times New Roman" w:cs="Times New Roman"/>
          <w:sz w:val="28"/>
          <w:szCs w:val="28"/>
        </w:rPr>
        <w:t>sens</w:t>
      </w:r>
      <w:r w:rsidRPr="00BE2ED4">
        <w:rPr>
          <w:rFonts w:ascii="Times New Roman" w:hAnsi="Times New Roman" w:cs="Times New Roman"/>
          <w:sz w:val="28"/>
          <w:szCs w:val="28"/>
          <w:lang w:val="ru-RU"/>
        </w:rPr>
        <w:t xml:space="preserve">) и форму глагола </w:t>
      </w:r>
      <w:r w:rsidRPr="00BE2ED4">
        <w:rPr>
          <w:rFonts w:ascii="Times New Roman" w:hAnsi="Times New Roman" w:cs="Times New Roman"/>
          <w:sz w:val="28"/>
          <w:szCs w:val="28"/>
        </w:rPr>
        <w:t>m</w:t>
      </w:r>
      <w:r w:rsidRPr="00BE2ED4">
        <w:rPr>
          <w:rFonts w:ascii="Times New Roman" w:hAnsi="Times New Roman" w:cs="Times New Roman"/>
          <w:sz w:val="28"/>
          <w:szCs w:val="28"/>
          <w:lang w:val="ru-RU"/>
        </w:rPr>
        <w:t>ö</w:t>
      </w:r>
      <w:r w:rsidRPr="00BE2ED4">
        <w:rPr>
          <w:rFonts w:ascii="Times New Roman" w:hAnsi="Times New Roman" w:cs="Times New Roman"/>
          <w:sz w:val="28"/>
          <w:szCs w:val="28"/>
        </w:rPr>
        <w:t>chte</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de-DE"/>
        </w:rPr>
      </w:pPr>
      <w:r w:rsidRPr="00BE2ED4">
        <w:rPr>
          <w:rFonts w:ascii="Times New Roman" w:hAnsi="Times New Roman" w:cs="Times New Roman"/>
          <w:sz w:val="28"/>
          <w:szCs w:val="28"/>
          <w:lang w:val="ru-RU"/>
        </w:rPr>
        <w:t xml:space="preserve">наречия, отвечающие на вопрос «где?» </w:t>
      </w:r>
      <w:r w:rsidRPr="00BE2ED4">
        <w:rPr>
          <w:rFonts w:ascii="Times New Roman" w:hAnsi="Times New Roman" w:cs="Times New Roman"/>
          <w:sz w:val="28"/>
          <w:szCs w:val="28"/>
          <w:lang w:val="de-DE"/>
        </w:rPr>
        <w:t>(links, rechts, in der Mitte, hinten, hinten rechts, vorne, vorne rechts);</w:t>
      </w:r>
    </w:p>
    <w:p w:rsidR="009B2154" w:rsidRPr="00BE2ED4" w:rsidRDefault="00A2387E" w:rsidP="00BE2ED4">
      <w:pPr>
        <w:jc w:val="both"/>
        <w:rPr>
          <w:rFonts w:ascii="Times New Roman" w:hAnsi="Times New Roman" w:cs="Times New Roman"/>
          <w:sz w:val="28"/>
          <w:szCs w:val="28"/>
          <w:lang w:val="de-DE"/>
        </w:rPr>
      </w:pPr>
      <w:proofErr w:type="gramStart"/>
      <w:r w:rsidRPr="00BE2ED4">
        <w:rPr>
          <w:rFonts w:ascii="Times New Roman" w:hAnsi="Times New Roman" w:cs="Times New Roman"/>
          <w:sz w:val="28"/>
          <w:szCs w:val="28"/>
        </w:rPr>
        <w:t>личные</w:t>
      </w:r>
      <w:proofErr w:type="gramEnd"/>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rPr>
        <w:t>местоимения</w:t>
      </w:r>
      <w:r w:rsidRPr="00BE2ED4">
        <w:rPr>
          <w:rFonts w:ascii="Times New Roman" w:hAnsi="Times New Roman" w:cs="Times New Roman"/>
          <w:sz w:val="28"/>
          <w:szCs w:val="28"/>
          <w:lang w:val="de-DE"/>
        </w:rPr>
        <w:t xml:space="preserve"> (ich, du, er, sie, es, wir, ihr, Sie/sie); </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притяжательные местоимения (</w:t>
      </w:r>
      <w:r w:rsidRPr="00BE2ED4">
        <w:rPr>
          <w:rFonts w:ascii="Times New Roman" w:hAnsi="Times New Roman" w:cs="Times New Roman"/>
          <w:sz w:val="28"/>
          <w:szCs w:val="28"/>
        </w:rPr>
        <w:t>mein</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dein</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sein</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ihr</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unser</w:t>
      </w:r>
      <w:r w:rsidRPr="00BE2ED4">
        <w:rPr>
          <w:rFonts w:ascii="Times New Roman" w:hAnsi="Times New Roman" w:cs="Times New Roman"/>
          <w:sz w:val="28"/>
          <w:szCs w:val="28"/>
          <w:lang w:val="ru-RU"/>
        </w:rPr>
        <w:t xml:space="preserve">) в именительном падеже в единственном и множественном числе и конструкция </w:t>
      </w:r>
      <w:r w:rsidRPr="00BE2ED4">
        <w:rPr>
          <w:rFonts w:ascii="Times New Roman" w:hAnsi="Times New Roman" w:cs="Times New Roman"/>
          <w:sz w:val="28"/>
          <w:szCs w:val="28"/>
        </w:rPr>
        <w:t>Mamas</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Rucksack</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вопросительные местоимения (</w:t>
      </w:r>
      <w:r w:rsidRPr="00BE2ED4">
        <w:rPr>
          <w:rFonts w:ascii="Times New Roman" w:hAnsi="Times New Roman" w:cs="Times New Roman"/>
          <w:sz w:val="28"/>
          <w:szCs w:val="28"/>
        </w:rPr>
        <w:t>wie</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wo</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woher</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de-DE"/>
        </w:rPr>
      </w:pPr>
      <w:r w:rsidRPr="00BE2ED4">
        <w:rPr>
          <w:rFonts w:ascii="Times New Roman" w:hAnsi="Times New Roman" w:cs="Times New Roman"/>
          <w:sz w:val="28"/>
          <w:szCs w:val="28"/>
          <w:lang w:val="ru-RU"/>
        </w:rPr>
        <w:t>вопросы</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lang w:val="ru-RU"/>
        </w:rPr>
        <w:t>с</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lang w:val="ru-RU"/>
        </w:rPr>
        <w:t>указанием</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lang w:val="ru-RU"/>
        </w:rPr>
        <w:t>времени</w:t>
      </w:r>
      <w:r w:rsidRPr="00BE2ED4">
        <w:rPr>
          <w:rFonts w:ascii="Times New Roman" w:hAnsi="Times New Roman" w:cs="Times New Roman"/>
          <w:sz w:val="28"/>
          <w:szCs w:val="28"/>
          <w:lang w:val="de-DE"/>
        </w:rPr>
        <w:t xml:space="preserve"> (Um wie viel Uhr beginnt der Unterricht?).</w:t>
      </w:r>
    </w:p>
    <w:p w:rsidR="009B2154" w:rsidRPr="00BE2ED4" w:rsidRDefault="00A2387E" w:rsidP="00BE2ED4">
      <w:pPr>
        <w:jc w:val="both"/>
        <w:rPr>
          <w:rFonts w:ascii="Times New Roman" w:hAnsi="Times New Roman" w:cs="Times New Roman"/>
          <w:sz w:val="28"/>
          <w:szCs w:val="28"/>
          <w:lang w:val="de-DE"/>
        </w:rPr>
      </w:pPr>
      <w:r w:rsidRPr="00BE2ED4">
        <w:rPr>
          <w:rFonts w:ascii="Times New Roman" w:hAnsi="Times New Roman" w:cs="Times New Roman"/>
          <w:sz w:val="28"/>
          <w:szCs w:val="28"/>
          <w:lang w:val="ru-RU"/>
        </w:rPr>
        <w:t>количественные</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lang w:val="ru-RU"/>
        </w:rPr>
        <w:t>числительные</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lang w:val="ru-RU"/>
        </w:rPr>
        <w:t>до</w:t>
      </w:r>
      <w:r w:rsidRPr="00BE2ED4">
        <w:rPr>
          <w:rFonts w:ascii="Times New Roman" w:hAnsi="Times New Roman" w:cs="Times New Roman"/>
          <w:sz w:val="28"/>
          <w:szCs w:val="28"/>
          <w:lang w:val="de-DE"/>
        </w:rPr>
        <w:t xml:space="preserve"> 100).</w:t>
      </w:r>
    </w:p>
    <w:p w:rsidR="009B2154" w:rsidRPr="00BE2ED4" w:rsidRDefault="00A2387E" w:rsidP="00BE2ED4">
      <w:pPr>
        <w:jc w:val="both"/>
        <w:rPr>
          <w:rFonts w:ascii="Times New Roman" w:hAnsi="Times New Roman" w:cs="Times New Roman"/>
          <w:sz w:val="28"/>
          <w:szCs w:val="28"/>
          <w:lang w:val="de-DE"/>
        </w:rPr>
      </w:pPr>
      <w:proofErr w:type="gramStart"/>
      <w:r w:rsidRPr="00BE2ED4">
        <w:rPr>
          <w:rFonts w:ascii="Times New Roman" w:hAnsi="Times New Roman" w:cs="Times New Roman"/>
          <w:sz w:val="28"/>
          <w:szCs w:val="28"/>
          <w:lang w:val="ru-RU"/>
        </w:rPr>
        <w:t>предлоги</w:t>
      </w:r>
      <w:r w:rsidRPr="00BE2ED4">
        <w:rPr>
          <w:rFonts w:ascii="Times New Roman" w:hAnsi="Times New Roman" w:cs="Times New Roman"/>
          <w:sz w:val="28"/>
          <w:szCs w:val="28"/>
          <w:lang w:val="de-DE"/>
        </w:rPr>
        <w:t xml:space="preserve"> (in, aus – Ich wohne in Deutschland.</w:t>
      </w:r>
      <w:proofErr w:type="gramEnd"/>
      <w:r w:rsidRPr="00BE2ED4">
        <w:rPr>
          <w:rFonts w:ascii="Times New Roman" w:hAnsi="Times New Roman" w:cs="Times New Roman"/>
          <w:sz w:val="28"/>
          <w:szCs w:val="28"/>
          <w:lang w:val="de-DE"/>
        </w:rPr>
        <w:t xml:space="preserve"> Ich komme aus Österreich.), </w:t>
      </w:r>
      <w:r w:rsidRPr="00BE2ED4">
        <w:rPr>
          <w:rFonts w:ascii="Times New Roman" w:hAnsi="Times New Roman" w:cs="Times New Roman"/>
          <w:sz w:val="28"/>
          <w:szCs w:val="28"/>
        </w:rPr>
        <w:t>предлоги</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rPr>
        <w:t>для</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rPr>
        <w:t>обозначения</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rPr>
        <w:t>времени</w:t>
      </w:r>
      <w:r w:rsidRPr="00BE2ED4">
        <w:rPr>
          <w:rFonts w:ascii="Times New Roman" w:hAnsi="Times New Roman" w:cs="Times New Roman"/>
          <w:sz w:val="28"/>
          <w:szCs w:val="28"/>
          <w:lang w:val="de-DE"/>
        </w:rPr>
        <w:t xml:space="preserve"> (um, von … bis, am).</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Социокультурные знания и умения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понимать и использовать в устной и письменной речи наиболее употребительную фоновую лексику страны (стран) изучаемого языка в рамках тематического содержания речи;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правильно оформлять адрес, писать фамилии и имена (свои, родственников и друзей) на немецком языке (в анкете, формуляре);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обладать базовыми знаниями о социокультурном портрете родной страны и страны (стран) изучаемого языка;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кратко представлять Россию и страны (страну) изучаемого языка.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Компенсаторные умения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владеть начальными умениями классифицировать лексические единицы по темам в рамках тематического содержания речи;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участвовать в несложных учебных проектах с использованием материалов на немецком языке с применением информационн</w:t>
      </w:r>
      <w:proofErr w:type="gramStart"/>
      <w:r w:rsidRPr="00BE2ED4">
        <w:rPr>
          <w:rFonts w:ascii="Times New Roman" w:hAnsi="Times New Roman" w:cs="Times New Roman"/>
          <w:sz w:val="28"/>
          <w:szCs w:val="28"/>
          <w:lang w:val="ru-RU"/>
        </w:rPr>
        <w:t>о-</w:t>
      </w:r>
      <w:proofErr w:type="gramEnd"/>
      <w:r w:rsidRPr="00BE2ED4">
        <w:rPr>
          <w:rFonts w:ascii="Times New Roman" w:hAnsi="Times New Roman" w:cs="Times New Roman"/>
          <w:sz w:val="28"/>
          <w:szCs w:val="28"/>
          <w:lang w:val="ru-RU"/>
        </w:rPr>
        <w:t xml:space="preserve"> коммуникативных технологий, соблюдая правила информационной безопасности при работе в Интернете;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использовать иноязычные словари и справочники, в том числе информационно-справочные системы, в электронной форме;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Предметные результаты освоения программы по второму иностранному (немецкому) языку к концу обучения </w:t>
      </w:r>
      <w:r w:rsidRPr="00BE2ED4">
        <w:rPr>
          <w:rFonts w:ascii="Times New Roman" w:hAnsi="Times New Roman" w:cs="Times New Roman"/>
          <w:i/>
          <w:sz w:val="28"/>
          <w:szCs w:val="28"/>
          <w:lang w:val="ru-RU"/>
        </w:rPr>
        <w:t>в 6 классе</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Коммуникативные умения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Говорение:</w:t>
      </w:r>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lang w:val="ru-RU"/>
        </w:rPr>
        <w:t>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3 реплик со стороны каждого собеседника);</w:t>
      </w:r>
      <w:proofErr w:type="gramEnd"/>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5–6 фраз).</w:t>
      </w:r>
      <w:proofErr w:type="gramEnd"/>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Аудирование: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Смысловое чтение:</w:t>
      </w:r>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160–180 слов), читать про себя несплошные тексты (таблицы) и понимать представленную в них информацию.</w:t>
      </w:r>
      <w:proofErr w:type="gramEnd"/>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Письменная речь:</w:t>
      </w:r>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50 слов), создавать небольшое письменное высказывание с использованием образца, плана, ключевых слов, картинок (объём высказывания – до 50 слов).</w:t>
      </w:r>
      <w:proofErr w:type="gramEnd"/>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Языковые знания и умения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Фонетическая сторона речи:</w:t>
      </w:r>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lang w:val="ru-RU"/>
        </w:rPr>
        <w:t>различать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интонации, читать новые слова согласно основным правилам</w:t>
      </w:r>
      <w:proofErr w:type="gramEnd"/>
      <w:r w:rsidRPr="00BE2ED4">
        <w:rPr>
          <w:rFonts w:ascii="Times New Roman" w:hAnsi="Times New Roman" w:cs="Times New Roman"/>
          <w:sz w:val="28"/>
          <w:szCs w:val="28"/>
          <w:lang w:val="ru-RU"/>
        </w:rPr>
        <w:t xml:space="preserve"> чтения.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Графика, орфография и пунктуация: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правильно писать изученные слова;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Лексическая сторона речи: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распознавать в устной речи и письменном тексте 550 лексических единиц (слов, словосочетаний, речевых клише) и правильно употреблять в устной и письменной речи 450 лексических единиц (включая 300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sidRPr="00BE2ED4">
        <w:rPr>
          <w:rFonts w:ascii="Times New Roman" w:hAnsi="Times New Roman" w:cs="Times New Roman"/>
          <w:sz w:val="28"/>
          <w:szCs w:val="28"/>
        </w:rPr>
        <w:t>keit</w:t>
      </w:r>
      <w:r w:rsidRPr="00BE2ED4">
        <w:rPr>
          <w:rFonts w:ascii="Times New Roman" w:hAnsi="Times New Roman" w:cs="Times New Roman"/>
          <w:sz w:val="28"/>
          <w:szCs w:val="28"/>
          <w:lang w:val="ru-RU"/>
        </w:rPr>
        <w:t>, -</w:t>
      </w:r>
      <w:r w:rsidRPr="00BE2ED4">
        <w:rPr>
          <w:rFonts w:ascii="Times New Roman" w:hAnsi="Times New Roman" w:cs="Times New Roman"/>
          <w:sz w:val="28"/>
          <w:szCs w:val="28"/>
        </w:rPr>
        <w:t>heit</w:t>
      </w:r>
      <w:r w:rsidRPr="00BE2ED4">
        <w:rPr>
          <w:rFonts w:ascii="Times New Roman" w:hAnsi="Times New Roman" w:cs="Times New Roman"/>
          <w:sz w:val="28"/>
          <w:szCs w:val="28"/>
          <w:lang w:val="ru-RU"/>
        </w:rPr>
        <w:t>, -</w:t>
      </w:r>
      <w:r w:rsidRPr="00BE2ED4">
        <w:rPr>
          <w:rFonts w:ascii="Times New Roman" w:hAnsi="Times New Roman" w:cs="Times New Roman"/>
          <w:sz w:val="28"/>
          <w:szCs w:val="28"/>
        </w:rPr>
        <w:t>ung</w:t>
      </w:r>
      <w:r w:rsidRPr="00BE2ED4">
        <w:rPr>
          <w:rFonts w:ascii="Times New Roman" w:hAnsi="Times New Roman" w:cs="Times New Roman"/>
          <w:sz w:val="28"/>
          <w:szCs w:val="28"/>
          <w:lang w:val="ru-RU"/>
        </w:rPr>
        <w:t xml:space="preserve">, имена прилагательные и наречия при помощи отрицательного префикса </w:t>
      </w:r>
      <w:r w:rsidRPr="00BE2ED4">
        <w:rPr>
          <w:rFonts w:ascii="Times New Roman" w:hAnsi="Times New Roman" w:cs="Times New Roman"/>
          <w:sz w:val="28"/>
          <w:szCs w:val="28"/>
        </w:rPr>
        <w:t>un</w:t>
      </w:r>
      <w:r w:rsidRPr="00BE2ED4">
        <w:rPr>
          <w:rFonts w:ascii="Times New Roman" w:hAnsi="Times New Roman" w:cs="Times New Roman"/>
          <w:sz w:val="28"/>
          <w:szCs w:val="28"/>
          <w:lang w:val="ru-RU"/>
        </w:rPr>
        <w:t>-, при помощи конверсии: имена существительные от глагола (</w:t>
      </w:r>
      <w:r w:rsidRPr="00BE2ED4">
        <w:rPr>
          <w:rFonts w:ascii="Times New Roman" w:hAnsi="Times New Roman" w:cs="Times New Roman"/>
          <w:sz w:val="28"/>
          <w:szCs w:val="28"/>
        </w:rPr>
        <w:t>das</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Lesen</w:t>
      </w:r>
      <w:r w:rsidRPr="00BE2ED4">
        <w:rPr>
          <w:rFonts w:ascii="Times New Roman" w:hAnsi="Times New Roman" w:cs="Times New Roman"/>
          <w:sz w:val="28"/>
          <w:szCs w:val="28"/>
          <w:lang w:val="ru-RU"/>
        </w:rPr>
        <w:t>), при помощи словосложения: соединения глагола и существительного (</w:t>
      </w:r>
      <w:r w:rsidRPr="00BE2ED4">
        <w:rPr>
          <w:rFonts w:ascii="Times New Roman" w:hAnsi="Times New Roman" w:cs="Times New Roman"/>
          <w:sz w:val="28"/>
          <w:szCs w:val="28"/>
        </w:rPr>
        <w:t>der</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Schreibtisch</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распознавать и употреблять в устной и письменной речи изученные синонимы, антонимы и интернациональные слова;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распознавать и употреблять в устной и письменной речи различные средства связи для обеспечения целостности высказывания.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Грамматическая сторона речи: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распознавать и употреблять в устной речи и письменном тексте:</w:t>
      </w:r>
    </w:p>
    <w:p w:rsidR="009B2154" w:rsidRPr="00BE2ED4" w:rsidRDefault="00A2387E" w:rsidP="00BE2ED4">
      <w:pPr>
        <w:jc w:val="both"/>
        <w:rPr>
          <w:rFonts w:ascii="Times New Roman" w:hAnsi="Times New Roman" w:cs="Times New Roman"/>
          <w:sz w:val="28"/>
          <w:szCs w:val="28"/>
          <w:lang w:val="de-DE"/>
        </w:rPr>
      </w:pPr>
      <w:proofErr w:type="gramStart"/>
      <w:r w:rsidRPr="00BE2ED4">
        <w:rPr>
          <w:rFonts w:ascii="Times New Roman" w:hAnsi="Times New Roman" w:cs="Times New Roman"/>
          <w:sz w:val="28"/>
          <w:szCs w:val="28"/>
          <w:lang w:val="ru-RU"/>
        </w:rPr>
        <w:t>нулевой</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lang w:val="ru-RU"/>
        </w:rPr>
        <w:t>артикль</w:t>
      </w:r>
      <w:r w:rsidRPr="00BE2ED4">
        <w:rPr>
          <w:rFonts w:ascii="Times New Roman" w:hAnsi="Times New Roman" w:cs="Times New Roman"/>
          <w:sz w:val="28"/>
          <w:szCs w:val="28"/>
          <w:lang w:val="de-DE"/>
        </w:rPr>
        <w:t xml:space="preserve"> (Magst du Kartoffeln?</w:t>
      </w:r>
      <w:proofErr w:type="gramEnd"/>
      <w:r w:rsidRPr="00BE2ED4">
        <w:rPr>
          <w:rFonts w:ascii="Times New Roman" w:hAnsi="Times New Roman" w:cs="Times New Roman"/>
          <w:sz w:val="28"/>
          <w:szCs w:val="28"/>
          <w:lang w:val="de-DE"/>
        </w:rPr>
        <w:t xml:space="preserve"> Ich esse gern Käse.);</w:t>
      </w:r>
    </w:p>
    <w:p w:rsidR="009B2154" w:rsidRPr="00BE2ED4" w:rsidRDefault="00A2387E" w:rsidP="00BE2ED4">
      <w:pPr>
        <w:jc w:val="both"/>
        <w:rPr>
          <w:rFonts w:ascii="Times New Roman" w:hAnsi="Times New Roman" w:cs="Times New Roman"/>
          <w:sz w:val="28"/>
          <w:szCs w:val="28"/>
          <w:lang w:val="de-DE"/>
        </w:rPr>
      </w:pPr>
      <w:r w:rsidRPr="00BE2ED4">
        <w:rPr>
          <w:rFonts w:ascii="Times New Roman" w:hAnsi="Times New Roman" w:cs="Times New Roman"/>
          <w:sz w:val="28"/>
          <w:szCs w:val="28"/>
          <w:lang w:val="ru-RU"/>
        </w:rPr>
        <w:t>речевые</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lang w:val="ru-RU"/>
        </w:rPr>
        <w:t>образцы</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lang w:val="ru-RU"/>
        </w:rPr>
        <w:t>в</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lang w:val="ru-RU"/>
        </w:rPr>
        <w:t>ответах</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lang w:val="ru-RU"/>
        </w:rPr>
        <w:t>с</w:t>
      </w:r>
      <w:r w:rsidRPr="00BE2ED4">
        <w:rPr>
          <w:rFonts w:ascii="Times New Roman" w:hAnsi="Times New Roman" w:cs="Times New Roman"/>
          <w:sz w:val="28"/>
          <w:szCs w:val="28"/>
          <w:lang w:val="de-DE"/>
        </w:rPr>
        <w:t xml:space="preserve"> ja – nein – doch;</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неопределённо-личное местоимение </w:t>
      </w:r>
      <w:r w:rsidRPr="00BE2ED4">
        <w:rPr>
          <w:rFonts w:ascii="Times New Roman" w:hAnsi="Times New Roman" w:cs="Times New Roman"/>
          <w:sz w:val="28"/>
          <w:szCs w:val="28"/>
        </w:rPr>
        <w:t>man</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сложносочинённые предложения с союзом </w:t>
      </w:r>
      <w:r w:rsidRPr="00BE2ED4">
        <w:rPr>
          <w:rFonts w:ascii="Times New Roman" w:hAnsi="Times New Roman" w:cs="Times New Roman"/>
          <w:sz w:val="28"/>
          <w:szCs w:val="28"/>
        </w:rPr>
        <w:t>deshalb</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глаголы в видовременных формах действительного залога в изъявительном наклонении в </w:t>
      </w:r>
      <w:r w:rsidRPr="00BE2ED4">
        <w:rPr>
          <w:rFonts w:ascii="Times New Roman" w:hAnsi="Times New Roman" w:cs="Times New Roman"/>
          <w:sz w:val="28"/>
          <w:szCs w:val="28"/>
        </w:rPr>
        <w:t>Pr</w:t>
      </w:r>
      <w:r w:rsidRPr="00BE2ED4">
        <w:rPr>
          <w:rFonts w:ascii="Times New Roman" w:hAnsi="Times New Roman" w:cs="Times New Roman"/>
          <w:sz w:val="28"/>
          <w:szCs w:val="28"/>
          <w:lang w:val="ru-RU"/>
        </w:rPr>
        <w:t>ä</w:t>
      </w:r>
      <w:r w:rsidRPr="00BE2ED4">
        <w:rPr>
          <w:rFonts w:ascii="Times New Roman" w:hAnsi="Times New Roman" w:cs="Times New Roman"/>
          <w:sz w:val="28"/>
          <w:szCs w:val="28"/>
        </w:rPr>
        <w:t>teritum</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Perfekt</w:t>
      </w:r>
      <w:r w:rsidRPr="00BE2ED4">
        <w:rPr>
          <w:rFonts w:ascii="Times New Roman" w:hAnsi="Times New Roman" w:cs="Times New Roman"/>
          <w:sz w:val="28"/>
          <w:szCs w:val="28"/>
          <w:lang w:val="ru-RU"/>
        </w:rPr>
        <w:t xml:space="preserve"> с вспомогательным глаголом </w:t>
      </w:r>
      <w:r w:rsidRPr="00BE2ED4">
        <w:rPr>
          <w:rFonts w:ascii="Times New Roman" w:hAnsi="Times New Roman" w:cs="Times New Roman"/>
          <w:sz w:val="28"/>
          <w:szCs w:val="28"/>
        </w:rPr>
        <w:t>haben</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de-DE"/>
        </w:rPr>
      </w:pPr>
      <w:r w:rsidRPr="00BE2ED4">
        <w:rPr>
          <w:rFonts w:ascii="Times New Roman" w:hAnsi="Times New Roman" w:cs="Times New Roman"/>
          <w:sz w:val="28"/>
          <w:szCs w:val="28"/>
          <w:lang w:val="ru-RU"/>
        </w:rPr>
        <w:t>повелительное</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lang w:val="ru-RU"/>
        </w:rPr>
        <w:t>наклонение</w:t>
      </w:r>
      <w:r w:rsidRPr="00BE2ED4">
        <w:rPr>
          <w:rFonts w:ascii="Times New Roman" w:hAnsi="Times New Roman" w:cs="Times New Roman"/>
          <w:sz w:val="28"/>
          <w:szCs w:val="28"/>
          <w:lang w:val="de-DE"/>
        </w:rPr>
        <w:t>;</w:t>
      </w:r>
    </w:p>
    <w:p w:rsidR="009B2154" w:rsidRPr="00BE2ED4" w:rsidRDefault="00A2387E" w:rsidP="00BE2ED4">
      <w:pPr>
        <w:jc w:val="both"/>
        <w:rPr>
          <w:rFonts w:ascii="Times New Roman" w:hAnsi="Times New Roman" w:cs="Times New Roman"/>
          <w:sz w:val="28"/>
          <w:szCs w:val="28"/>
          <w:lang w:val="de-DE"/>
        </w:rPr>
      </w:pPr>
      <w:r w:rsidRPr="00BE2ED4">
        <w:rPr>
          <w:rFonts w:ascii="Times New Roman" w:hAnsi="Times New Roman" w:cs="Times New Roman"/>
          <w:sz w:val="28"/>
          <w:szCs w:val="28"/>
          <w:lang w:val="ru-RU"/>
        </w:rPr>
        <w:t>глаголы</w:t>
      </w:r>
      <w:r w:rsidRPr="00BE2ED4">
        <w:rPr>
          <w:rFonts w:ascii="Times New Roman" w:hAnsi="Times New Roman" w:cs="Times New Roman"/>
          <w:sz w:val="28"/>
          <w:szCs w:val="28"/>
          <w:lang w:val="de-DE"/>
        </w:rPr>
        <w:t xml:space="preserve"> sitzen – setzen, liegen – legen, stehen – stellen, hängen;</w:t>
      </w:r>
    </w:p>
    <w:p w:rsidR="009B2154" w:rsidRPr="00BE2ED4" w:rsidRDefault="00A2387E" w:rsidP="00BE2ED4">
      <w:pPr>
        <w:jc w:val="both"/>
        <w:rPr>
          <w:rFonts w:ascii="Times New Roman" w:hAnsi="Times New Roman" w:cs="Times New Roman"/>
          <w:sz w:val="28"/>
          <w:szCs w:val="28"/>
          <w:lang w:val="de-DE"/>
        </w:rPr>
      </w:pPr>
      <w:proofErr w:type="gramStart"/>
      <w:r w:rsidRPr="00BE2ED4">
        <w:rPr>
          <w:rFonts w:ascii="Times New Roman" w:hAnsi="Times New Roman" w:cs="Times New Roman"/>
          <w:sz w:val="28"/>
          <w:szCs w:val="28"/>
        </w:rPr>
        <w:t>конструкция</w:t>
      </w:r>
      <w:proofErr w:type="gramEnd"/>
      <w:r w:rsidRPr="00BE2ED4">
        <w:rPr>
          <w:rFonts w:ascii="Times New Roman" w:hAnsi="Times New Roman" w:cs="Times New Roman"/>
          <w:sz w:val="28"/>
          <w:szCs w:val="28"/>
          <w:lang w:val="de-DE"/>
        </w:rPr>
        <w:t xml:space="preserve"> es gibt + Akkusativ;</w:t>
      </w:r>
    </w:p>
    <w:p w:rsidR="009B2154" w:rsidRPr="00BE2ED4" w:rsidRDefault="00A2387E" w:rsidP="00BE2ED4">
      <w:pPr>
        <w:jc w:val="both"/>
        <w:rPr>
          <w:rFonts w:ascii="Times New Roman" w:hAnsi="Times New Roman" w:cs="Times New Roman"/>
          <w:sz w:val="28"/>
          <w:szCs w:val="28"/>
          <w:lang w:val="de-DE"/>
        </w:rPr>
      </w:pPr>
      <w:proofErr w:type="gramStart"/>
      <w:r w:rsidRPr="00BE2ED4">
        <w:rPr>
          <w:rFonts w:ascii="Times New Roman" w:hAnsi="Times New Roman" w:cs="Times New Roman"/>
          <w:sz w:val="28"/>
          <w:szCs w:val="28"/>
        </w:rPr>
        <w:t>модальные</w:t>
      </w:r>
      <w:proofErr w:type="gramEnd"/>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rPr>
        <w:t>глаголы</w:t>
      </w:r>
      <w:r w:rsidRPr="00BE2ED4">
        <w:rPr>
          <w:rFonts w:ascii="Times New Roman" w:hAnsi="Times New Roman" w:cs="Times New Roman"/>
          <w:sz w:val="28"/>
          <w:szCs w:val="28"/>
          <w:lang w:val="de-DE"/>
        </w:rPr>
        <w:t xml:space="preserve"> müssen, wollen (</w:t>
      </w:r>
      <w:r w:rsidRPr="00BE2ED4">
        <w:rPr>
          <w:rFonts w:ascii="Times New Roman" w:hAnsi="Times New Roman" w:cs="Times New Roman"/>
          <w:sz w:val="28"/>
          <w:szCs w:val="28"/>
        </w:rPr>
        <w:t>в</w:t>
      </w:r>
      <w:r w:rsidRPr="00BE2ED4">
        <w:rPr>
          <w:rFonts w:ascii="Times New Roman" w:hAnsi="Times New Roman" w:cs="Times New Roman"/>
          <w:sz w:val="28"/>
          <w:szCs w:val="28"/>
          <w:lang w:val="de-DE"/>
        </w:rPr>
        <w:t xml:space="preserve"> Präsens);</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склонение имён существительных в единственном числе в дательном падеже;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множественное число имён существительных;</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личные местоимения в </w:t>
      </w:r>
      <w:proofErr w:type="gramStart"/>
      <w:r w:rsidRPr="00BE2ED4">
        <w:rPr>
          <w:rFonts w:ascii="Times New Roman" w:hAnsi="Times New Roman" w:cs="Times New Roman"/>
          <w:sz w:val="28"/>
          <w:szCs w:val="28"/>
          <w:lang w:val="ru-RU"/>
        </w:rPr>
        <w:t>винительном</w:t>
      </w:r>
      <w:proofErr w:type="gramEnd"/>
      <w:r w:rsidRPr="00BE2ED4">
        <w:rPr>
          <w:rFonts w:ascii="Times New Roman" w:hAnsi="Times New Roman" w:cs="Times New Roman"/>
          <w:sz w:val="28"/>
          <w:szCs w:val="28"/>
          <w:lang w:val="ru-RU"/>
        </w:rPr>
        <w:t xml:space="preserve"> (в некоторых речевых образцах);</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неопределённые местоимения (</w:t>
      </w:r>
      <w:r w:rsidRPr="00BE2ED4">
        <w:rPr>
          <w:rFonts w:ascii="Times New Roman" w:hAnsi="Times New Roman" w:cs="Times New Roman"/>
          <w:sz w:val="28"/>
          <w:szCs w:val="28"/>
        </w:rPr>
        <w:t>etwas</w:t>
      </w:r>
      <w:r w:rsidRPr="00BE2ED4">
        <w:rPr>
          <w:rFonts w:ascii="Times New Roman" w:hAnsi="Times New Roman" w:cs="Times New Roman"/>
          <w:sz w:val="28"/>
          <w:szCs w:val="28"/>
          <w:lang w:val="ru-RU"/>
        </w:rPr>
        <w:t>/</w:t>
      </w:r>
      <w:r w:rsidRPr="00BE2ED4">
        <w:rPr>
          <w:rFonts w:ascii="Times New Roman" w:hAnsi="Times New Roman" w:cs="Times New Roman"/>
          <w:sz w:val="28"/>
          <w:szCs w:val="28"/>
        </w:rPr>
        <w:t>alles</w:t>
      </w:r>
      <w:r w:rsidRPr="00BE2ED4">
        <w:rPr>
          <w:rFonts w:ascii="Times New Roman" w:hAnsi="Times New Roman" w:cs="Times New Roman"/>
          <w:sz w:val="28"/>
          <w:szCs w:val="28"/>
          <w:lang w:val="ru-RU"/>
        </w:rPr>
        <w:t>/</w:t>
      </w:r>
      <w:r w:rsidRPr="00BE2ED4">
        <w:rPr>
          <w:rFonts w:ascii="Times New Roman" w:hAnsi="Times New Roman" w:cs="Times New Roman"/>
          <w:sz w:val="28"/>
          <w:szCs w:val="28"/>
        </w:rPr>
        <w:t>nichts</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de-DE"/>
        </w:rPr>
      </w:pPr>
      <w:r w:rsidRPr="00BE2ED4">
        <w:rPr>
          <w:rFonts w:ascii="Times New Roman" w:hAnsi="Times New Roman" w:cs="Times New Roman"/>
          <w:sz w:val="28"/>
          <w:szCs w:val="28"/>
          <w:lang w:val="ru-RU"/>
        </w:rPr>
        <w:t>отрицание</w:t>
      </w:r>
      <w:r w:rsidRPr="00BE2ED4">
        <w:rPr>
          <w:rFonts w:ascii="Times New Roman" w:hAnsi="Times New Roman" w:cs="Times New Roman"/>
          <w:sz w:val="28"/>
          <w:szCs w:val="28"/>
          <w:lang w:val="de-DE"/>
        </w:rPr>
        <w:t xml:space="preserve"> nicht </w:t>
      </w:r>
      <w:r w:rsidRPr="00BE2ED4">
        <w:rPr>
          <w:rFonts w:ascii="Times New Roman" w:hAnsi="Times New Roman" w:cs="Times New Roman"/>
          <w:sz w:val="28"/>
          <w:szCs w:val="28"/>
          <w:lang w:val="ru-RU"/>
        </w:rPr>
        <w:t>и</w:t>
      </w:r>
      <w:r w:rsidRPr="00BE2ED4">
        <w:rPr>
          <w:rFonts w:ascii="Times New Roman" w:hAnsi="Times New Roman" w:cs="Times New Roman"/>
          <w:sz w:val="28"/>
          <w:szCs w:val="28"/>
          <w:lang w:val="de-DE"/>
        </w:rPr>
        <w:t xml:space="preserve"> kein;</w:t>
      </w:r>
    </w:p>
    <w:p w:rsidR="009B2154" w:rsidRPr="00BE2ED4" w:rsidRDefault="00A2387E" w:rsidP="00BE2ED4">
      <w:pPr>
        <w:jc w:val="both"/>
        <w:rPr>
          <w:rFonts w:ascii="Times New Roman" w:hAnsi="Times New Roman" w:cs="Times New Roman"/>
          <w:sz w:val="28"/>
          <w:szCs w:val="28"/>
          <w:lang w:val="de-DE"/>
        </w:rPr>
      </w:pPr>
      <w:r w:rsidRPr="00BE2ED4">
        <w:rPr>
          <w:rFonts w:ascii="Times New Roman" w:hAnsi="Times New Roman" w:cs="Times New Roman"/>
          <w:sz w:val="28"/>
          <w:szCs w:val="28"/>
          <w:lang w:val="ru-RU"/>
        </w:rPr>
        <w:t>порядковые</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lang w:val="ru-RU"/>
        </w:rPr>
        <w:t>числительные</w:t>
      </w:r>
      <w:r w:rsidRPr="00BE2ED4">
        <w:rPr>
          <w:rFonts w:ascii="Times New Roman" w:hAnsi="Times New Roman" w:cs="Times New Roman"/>
          <w:sz w:val="28"/>
          <w:szCs w:val="28"/>
          <w:lang w:val="de-DE"/>
        </w:rPr>
        <w:t xml:space="preserve"> (die erste, zweite, dritte Straße);</w:t>
      </w:r>
    </w:p>
    <w:p w:rsidR="009B2154" w:rsidRPr="00BE2ED4" w:rsidRDefault="00A2387E" w:rsidP="00BE2ED4">
      <w:pPr>
        <w:jc w:val="both"/>
        <w:rPr>
          <w:rFonts w:ascii="Times New Roman" w:hAnsi="Times New Roman" w:cs="Times New Roman"/>
          <w:sz w:val="28"/>
          <w:szCs w:val="28"/>
        </w:rPr>
      </w:pPr>
      <w:r w:rsidRPr="00BE2ED4">
        <w:rPr>
          <w:rFonts w:ascii="Times New Roman" w:hAnsi="Times New Roman" w:cs="Times New Roman"/>
          <w:sz w:val="28"/>
          <w:szCs w:val="28"/>
          <w:lang w:val="ru-RU"/>
        </w:rPr>
        <w:t xml:space="preserve">предлоги места, требующие дательного падежа при ответе на вопрос </w:t>
      </w:r>
      <w:r w:rsidRPr="00BE2ED4">
        <w:rPr>
          <w:rFonts w:ascii="Times New Roman" w:hAnsi="Times New Roman" w:cs="Times New Roman"/>
          <w:sz w:val="28"/>
          <w:szCs w:val="28"/>
        </w:rPr>
        <w:t>wo</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(hinter, auf, unter, über, neben, zwischen);</w:t>
      </w:r>
    </w:p>
    <w:p w:rsidR="009B2154" w:rsidRPr="00BE2ED4" w:rsidRDefault="00A2387E" w:rsidP="00BE2ED4">
      <w:pPr>
        <w:jc w:val="both"/>
        <w:rPr>
          <w:rFonts w:ascii="Times New Roman" w:hAnsi="Times New Roman" w:cs="Times New Roman"/>
          <w:sz w:val="28"/>
          <w:szCs w:val="28"/>
          <w:lang w:val="de-DE"/>
        </w:rPr>
      </w:pPr>
      <w:r w:rsidRPr="00BE2ED4">
        <w:rPr>
          <w:rFonts w:ascii="Times New Roman" w:hAnsi="Times New Roman" w:cs="Times New Roman"/>
          <w:sz w:val="28"/>
          <w:szCs w:val="28"/>
          <w:lang w:val="ru-RU"/>
        </w:rPr>
        <w:t>предлоги</w:t>
      </w:r>
      <w:r w:rsidRPr="00BE2ED4">
        <w:rPr>
          <w:rFonts w:ascii="Times New Roman" w:hAnsi="Times New Roman" w:cs="Times New Roman"/>
          <w:sz w:val="28"/>
          <w:szCs w:val="28"/>
          <w:lang w:val="de-DE"/>
        </w:rPr>
        <w:t xml:space="preserve"> in, aus;</w:t>
      </w:r>
    </w:p>
    <w:p w:rsidR="009B2154" w:rsidRPr="00BE2ED4" w:rsidRDefault="00A2387E" w:rsidP="00BE2ED4">
      <w:pPr>
        <w:jc w:val="both"/>
        <w:rPr>
          <w:rFonts w:ascii="Times New Roman" w:hAnsi="Times New Roman" w:cs="Times New Roman"/>
          <w:sz w:val="28"/>
          <w:szCs w:val="28"/>
          <w:lang w:val="de-DE"/>
        </w:rPr>
      </w:pPr>
      <w:r w:rsidRPr="00BE2ED4">
        <w:rPr>
          <w:rFonts w:ascii="Times New Roman" w:hAnsi="Times New Roman" w:cs="Times New Roman"/>
          <w:sz w:val="28"/>
          <w:szCs w:val="28"/>
          <w:lang w:val="ru-RU"/>
        </w:rPr>
        <w:t>предлоги</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lang w:val="ru-RU"/>
        </w:rPr>
        <w:t>времени</w:t>
      </w:r>
      <w:r w:rsidRPr="00BE2ED4">
        <w:rPr>
          <w:rFonts w:ascii="Times New Roman" w:hAnsi="Times New Roman" w:cs="Times New Roman"/>
          <w:sz w:val="28"/>
          <w:szCs w:val="28"/>
          <w:lang w:val="de-DE"/>
        </w:rPr>
        <w:t xml:space="preserve"> im, um, am;</w:t>
      </w:r>
    </w:p>
    <w:p w:rsidR="009B2154" w:rsidRPr="00BE2ED4" w:rsidRDefault="00A2387E" w:rsidP="00BE2ED4">
      <w:pPr>
        <w:jc w:val="both"/>
        <w:rPr>
          <w:rFonts w:ascii="Times New Roman" w:hAnsi="Times New Roman" w:cs="Times New Roman"/>
          <w:sz w:val="28"/>
          <w:szCs w:val="28"/>
          <w:lang w:val="de-DE"/>
        </w:rPr>
      </w:pPr>
      <w:r w:rsidRPr="00BE2ED4">
        <w:rPr>
          <w:rFonts w:ascii="Times New Roman" w:hAnsi="Times New Roman" w:cs="Times New Roman"/>
          <w:sz w:val="28"/>
          <w:szCs w:val="28"/>
          <w:lang w:val="ru-RU"/>
        </w:rPr>
        <w:t>предлоги</w:t>
      </w:r>
      <w:r w:rsidRPr="00BE2ED4">
        <w:rPr>
          <w:rFonts w:ascii="Times New Roman" w:hAnsi="Times New Roman" w:cs="Times New Roman"/>
          <w:sz w:val="28"/>
          <w:szCs w:val="28"/>
          <w:lang w:val="de-DE"/>
        </w:rPr>
        <w:t xml:space="preserve"> c </w:t>
      </w:r>
      <w:r w:rsidRPr="00BE2ED4">
        <w:rPr>
          <w:rFonts w:ascii="Times New Roman" w:hAnsi="Times New Roman" w:cs="Times New Roman"/>
          <w:sz w:val="28"/>
          <w:szCs w:val="28"/>
          <w:lang w:val="ru-RU"/>
        </w:rPr>
        <w:t>дательным</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lang w:val="ru-RU"/>
        </w:rPr>
        <w:t>падежом</w:t>
      </w:r>
      <w:r w:rsidRPr="00BE2ED4">
        <w:rPr>
          <w:rFonts w:ascii="Times New Roman" w:hAnsi="Times New Roman" w:cs="Times New Roman"/>
          <w:sz w:val="28"/>
          <w:szCs w:val="28"/>
          <w:lang w:val="de-DE"/>
        </w:rPr>
        <w:t xml:space="preserve"> mit, nach, aus, zu, von, bei.</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Социокультурные знания и умения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обладать базовыми знаниями о социокультурном портрете родной страны и страны (стран) изучаемого языка;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кратко представлять Россию и страну (страны) изучаемого языка.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Компенсаторные умения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использовать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участвовать в несложных учебных проектах с использованием материалов на немецком языке с применением информационн</w:t>
      </w:r>
      <w:proofErr w:type="gramStart"/>
      <w:r w:rsidRPr="00BE2ED4">
        <w:rPr>
          <w:rFonts w:ascii="Times New Roman" w:hAnsi="Times New Roman" w:cs="Times New Roman"/>
          <w:sz w:val="28"/>
          <w:szCs w:val="28"/>
          <w:lang w:val="ru-RU"/>
        </w:rPr>
        <w:t>о-</w:t>
      </w:r>
      <w:proofErr w:type="gramEnd"/>
      <w:r w:rsidRPr="00BE2ED4">
        <w:rPr>
          <w:rFonts w:ascii="Times New Roman" w:hAnsi="Times New Roman" w:cs="Times New Roman"/>
          <w:sz w:val="28"/>
          <w:szCs w:val="28"/>
          <w:lang w:val="ru-RU"/>
        </w:rPr>
        <w:t xml:space="preserve"> коммуникативных технологий, соблюдая правила информационной безопасности при работе в Интернете;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использовать иноязычные словари и справочники, в том числе информационно-справочные системы, в электронной форме;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Предметные результаты освоения программы по второму иностранному (немецкому) языку к концу обучения </w:t>
      </w:r>
      <w:r w:rsidRPr="00BE2ED4">
        <w:rPr>
          <w:rFonts w:ascii="Times New Roman" w:hAnsi="Times New Roman" w:cs="Times New Roman"/>
          <w:i/>
          <w:sz w:val="28"/>
          <w:szCs w:val="28"/>
          <w:lang w:val="ru-RU"/>
        </w:rPr>
        <w:t>в 7 классе</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Коммуникативные умения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Говорение:</w:t>
      </w:r>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4 реплик со стороны каждого собеседника);</w:t>
      </w:r>
      <w:proofErr w:type="gramEnd"/>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 фраз), излагать основное содержание прочитанного (прослушанного) текста с вербальными и (или) зрительными опорами (объём – 7 фраз), кратко излагать результаты выполненной проектной работы (объём – 7 фраз).</w:t>
      </w:r>
      <w:proofErr w:type="gramEnd"/>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Аудирование: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Смысловое чтение:</w:t>
      </w:r>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lang w:val="ru-RU"/>
        </w:rPr>
        <w:t>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нужной/запрашиваемой информации, с полным пониманием информации, представленной в тексте в эксплицитной (явной) форме (объём текста (текстов) для чтения – до 200 слов), читать про себя несплошные тексты (таблицы, диаграммы</w:t>
      </w:r>
      <w:proofErr w:type="gramEnd"/>
      <w:r w:rsidRPr="00BE2ED4">
        <w:rPr>
          <w:rFonts w:ascii="Times New Roman" w:hAnsi="Times New Roman" w:cs="Times New Roman"/>
          <w:sz w:val="28"/>
          <w:szCs w:val="28"/>
          <w:lang w:val="ru-RU"/>
        </w:rPr>
        <w:t>) и понимать представленную в них информацию.</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Письменная речь:</w:t>
      </w:r>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75 слов), создавать небольшое письменное высказывание с использованием образца, плана, ключевых слов, таблицы (объём высказывания – до 75 слов).</w:t>
      </w:r>
      <w:proofErr w:type="gramEnd"/>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Языковые знания и умения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Фонетическая сторона речи:</w:t>
      </w:r>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80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w:t>
      </w:r>
      <w:proofErr w:type="gramEnd"/>
      <w:r w:rsidRPr="00BE2ED4">
        <w:rPr>
          <w:rFonts w:ascii="Times New Roman" w:hAnsi="Times New Roman" w:cs="Times New Roman"/>
          <w:sz w:val="28"/>
          <w:szCs w:val="28"/>
          <w:lang w:val="ru-RU"/>
        </w:rPr>
        <w:t xml:space="preserve"> чтения.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Графика, орфография и пунктуация: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правильно писать изученные слова;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Лексическая сторона речи: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распознавать в устной речи и письменном тексте 650 лексических единиц (слов, словосочетаний, речевых клише) и правильно употреблять в устной и письменной речи 600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распознавать и употреблять в устной и письменной речи родственные слова, образованные с использованием аффиксации: глаголы при помощи суффикса -</w:t>
      </w:r>
      <w:r w:rsidRPr="00BE2ED4">
        <w:rPr>
          <w:rFonts w:ascii="Times New Roman" w:hAnsi="Times New Roman" w:cs="Times New Roman"/>
          <w:sz w:val="28"/>
          <w:szCs w:val="28"/>
        </w:rPr>
        <w:t>ieren</w:t>
      </w:r>
      <w:r w:rsidRPr="00BE2ED4">
        <w:rPr>
          <w:rFonts w:ascii="Times New Roman" w:hAnsi="Times New Roman" w:cs="Times New Roman"/>
          <w:sz w:val="28"/>
          <w:szCs w:val="28"/>
          <w:lang w:val="ru-RU"/>
        </w:rPr>
        <w:t>, имена существительные при помощи суффиксов -</w:t>
      </w:r>
      <w:r w:rsidRPr="00BE2ED4">
        <w:rPr>
          <w:rFonts w:ascii="Times New Roman" w:hAnsi="Times New Roman" w:cs="Times New Roman"/>
          <w:sz w:val="28"/>
          <w:szCs w:val="28"/>
        </w:rPr>
        <w:t>schaft</w:t>
      </w:r>
      <w:r w:rsidRPr="00BE2ED4">
        <w:rPr>
          <w:rFonts w:ascii="Times New Roman" w:hAnsi="Times New Roman" w:cs="Times New Roman"/>
          <w:sz w:val="28"/>
          <w:szCs w:val="28"/>
          <w:lang w:val="ru-RU"/>
        </w:rPr>
        <w:t>, -</w:t>
      </w:r>
      <w:r w:rsidRPr="00BE2ED4">
        <w:rPr>
          <w:rFonts w:ascii="Times New Roman" w:hAnsi="Times New Roman" w:cs="Times New Roman"/>
          <w:sz w:val="28"/>
          <w:szCs w:val="28"/>
        </w:rPr>
        <w:t>tion</w:t>
      </w:r>
      <w:r w:rsidRPr="00BE2ED4">
        <w:rPr>
          <w:rFonts w:ascii="Times New Roman" w:hAnsi="Times New Roman" w:cs="Times New Roman"/>
          <w:sz w:val="28"/>
          <w:szCs w:val="28"/>
          <w:lang w:val="ru-RU"/>
        </w:rPr>
        <w:t xml:space="preserve">, префикса </w:t>
      </w:r>
      <w:r w:rsidRPr="00BE2ED4">
        <w:rPr>
          <w:rFonts w:ascii="Times New Roman" w:hAnsi="Times New Roman" w:cs="Times New Roman"/>
          <w:sz w:val="28"/>
          <w:szCs w:val="28"/>
        </w:rPr>
        <w:t>un</w:t>
      </w:r>
      <w:r w:rsidRPr="00BE2ED4">
        <w:rPr>
          <w:rFonts w:ascii="Times New Roman" w:hAnsi="Times New Roman" w:cs="Times New Roman"/>
          <w:sz w:val="28"/>
          <w:szCs w:val="28"/>
          <w:lang w:val="ru-RU"/>
        </w:rPr>
        <w:t>-, при помощи конверсии: имена существительные от прилагательных (</w:t>
      </w:r>
      <w:r w:rsidRPr="00BE2ED4">
        <w:rPr>
          <w:rFonts w:ascii="Times New Roman" w:hAnsi="Times New Roman" w:cs="Times New Roman"/>
          <w:sz w:val="28"/>
          <w:szCs w:val="28"/>
        </w:rPr>
        <w:t>das</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Gr</w:t>
      </w:r>
      <w:r w:rsidRPr="00BE2ED4">
        <w:rPr>
          <w:rFonts w:ascii="Times New Roman" w:hAnsi="Times New Roman" w:cs="Times New Roman"/>
          <w:sz w:val="28"/>
          <w:szCs w:val="28"/>
          <w:lang w:val="ru-RU"/>
        </w:rPr>
        <w:t>ü</w:t>
      </w:r>
      <w:r w:rsidRPr="00BE2ED4">
        <w:rPr>
          <w:rFonts w:ascii="Times New Roman" w:hAnsi="Times New Roman" w:cs="Times New Roman"/>
          <w:sz w:val="28"/>
          <w:szCs w:val="28"/>
        </w:rPr>
        <w:t>n</w:t>
      </w:r>
      <w:r w:rsidRPr="00BE2ED4">
        <w:rPr>
          <w:rFonts w:ascii="Times New Roman" w:hAnsi="Times New Roman" w:cs="Times New Roman"/>
          <w:sz w:val="28"/>
          <w:szCs w:val="28"/>
          <w:lang w:val="ru-RU"/>
        </w:rPr>
        <w:t>), при помощи словосложения: соединения прилагательного и существительного (</w:t>
      </w:r>
      <w:r w:rsidRPr="00BE2ED4">
        <w:rPr>
          <w:rFonts w:ascii="Times New Roman" w:hAnsi="Times New Roman" w:cs="Times New Roman"/>
          <w:sz w:val="28"/>
          <w:szCs w:val="28"/>
        </w:rPr>
        <w:t>die</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Kleinstadt</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распознавать и употреблять в устной и письменной </w:t>
      </w:r>
      <w:proofErr w:type="gramStart"/>
      <w:r w:rsidRPr="00BE2ED4">
        <w:rPr>
          <w:rFonts w:ascii="Times New Roman" w:hAnsi="Times New Roman" w:cs="Times New Roman"/>
          <w:sz w:val="28"/>
          <w:szCs w:val="28"/>
          <w:lang w:val="ru-RU"/>
        </w:rPr>
        <w:t>речи</w:t>
      </w:r>
      <w:proofErr w:type="gramEnd"/>
      <w:r w:rsidRPr="00BE2ED4">
        <w:rPr>
          <w:rFonts w:ascii="Times New Roman" w:hAnsi="Times New Roman" w:cs="Times New Roman"/>
          <w:sz w:val="28"/>
          <w:szCs w:val="28"/>
          <w:lang w:val="ru-RU"/>
        </w:rPr>
        <w:t xml:space="preserve"> изученные многозначные лексические единицы, синонимы, антонимы;</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Грамматическая сторона речи: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распознавать и употреблять в устной речи и письменном тексте: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сложноподчинённые предложения: дополнительные (с союзом </w:t>
      </w:r>
      <w:r w:rsidRPr="00BE2ED4">
        <w:rPr>
          <w:rFonts w:ascii="Times New Roman" w:hAnsi="Times New Roman" w:cs="Times New Roman"/>
          <w:sz w:val="28"/>
          <w:szCs w:val="28"/>
        </w:rPr>
        <w:t>dass</w:t>
      </w:r>
      <w:r w:rsidRPr="00BE2ED4">
        <w:rPr>
          <w:rFonts w:ascii="Times New Roman" w:hAnsi="Times New Roman" w:cs="Times New Roman"/>
          <w:sz w:val="28"/>
          <w:szCs w:val="28"/>
          <w:lang w:val="ru-RU"/>
        </w:rPr>
        <w:t xml:space="preserve">), причины (с союзом </w:t>
      </w:r>
      <w:r w:rsidRPr="00BE2ED4">
        <w:rPr>
          <w:rFonts w:ascii="Times New Roman" w:hAnsi="Times New Roman" w:cs="Times New Roman"/>
          <w:sz w:val="28"/>
          <w:szCs w:val="28"/>
        </w:rPr>
        <w:t>weil</w:t>
      </w:r>
      <w:r w:rsidRPr="00BE2ED4">
        <w:rPr>
          <w:rFonts w:ascii="Times New Roman" w:hAnsi="Times New Roman" w:cs="Times New Roman"/>
          <w:sz w:val="28"/>
          <w:szCs w:val="28"/>
          <w:lang w:val="ru-RU"/>
        </w:rPr>
        <w:t xml:space="preserve">), времени (с союзом </w:t>
      </w:r>
      <w:r w:rsidRPr="00BE2ED4">
        <w:rPr>
          <w:rFonts w:ascii="Times New Roman" w:hAnsi="Times New Roman" w:cs="Times New Roman"/>
          <w:sz w:val="28"/>
          <w:szCs w:val="28"/>
        </w:rPr>
        <w:t>wenn</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образование </w:t>
      </w:r>
      <w:r w:rsidRPr="00BE2ED4">
        <w:rPr>
          <w:rFonts w:ascii="Times New Roman" w:hAnsi="Times New Roman" w:cs="Times New Roman"/>
          <w:sz w:val="28"/>
          <w:szCs w:val="28"/>
        </w:rPr>
        <w:t>Perfekt</w:t>
      </w:r>
      <w:r w:rsidRPr="00BE2ED4">
        <w:rPr>
          <w:rFonts w:ascii="Times New Roman" w:hAnsi="Times New Roman" w:cs="Times New Roman"/>
          <w:sz w:val="28"/>
          <w:szCs w:val="28"/>
          <w:lang w:val="ru-RU"/>
        </w:rPr>
        <w:t xml:space="preserve"> слабых и сильных глаголов;</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глаголы с возвратным местоимением </w:t>
      </w:r>
      <w:r w:rsidRPr="00BE2ED4">
        <w:rPr>
          <w:rFonts w:ascii="Times New Roman" w:hAnsi="Times New Roman" w:cs="Times New Roman"/>
          <w:sz w:val="28"/>
          <w:szCs w:val="28"/>
        </w:rPr>
        <w:t>sich</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склонение прилагательных;</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степени сравнения прилагательных, союзы </w:t>
      </w:r>
      <w:r w:rsidRPr="00BE2ED4">
        <w:rPr>
          <w:rFonts w:ascii="Times New Roman" w:hAnsi="Times New Roman" w:cs="Times New Roman"/>
          <w:sz w:val="28"/>
          <w:szCs w:val="28"/>
        </w:rPr>
        <w:t>als</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wie</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модальные глаголы </w:t>
      </w:r>
      <w:r w:rsidRPr="00BE2ED4">
        <w:rPr>
          <w:rFonts w:ascii="Times New Roman" w:hAnsi="Times New Roman" w:cs="Times New Roman"/>
          <w:sz w:val="28"/>
          <w:szCs w:val="28"/>
        </w:rPr>
        <w:t>d</w:t>
      </w:r>
      <w:r w:rsidRPr="00BE2ED4">
        <w:rPr>
          <w:rFonts w:ascii="Times New Roman" w:hAnsi="Times New Roman" w:cs="Times New Roman"/>
          <w:sz w:val="28"/>
          <w:szCs w:val="28"/>
          <w:lang w:val="ru-RU"/>
        </w:rPr>
        <w:t>ü</w:t>
      </w:r>
      <w:r w:rsidRPr="00BE2ED4">
        <w:rPr>
          <w:rFonts w:ascii="Times New Roman" w:hAnsi="Times New Roman" w:cs="Times New Roman"/>
          <w:sz w:val="28"/>
          <w:szCs w:val="28"/>
        </w:rPr>
        <w:t>rfen</w:t>
      </w:r>
      <w:r w:rsidRPr="00BE2ED4">
        <w:rPr>
          <w:rFonts w:ascii="Times New Roman" w:hAnsi="Times New Roman" w:cs="Times New Roman"/>
          <w:sz w:val="28"/>
          <w:szCs w:val="28"/>
          <w:lang w:val="ru-RU"/>
        </w:rPr>
        <w:t xml:space="preserve"> и </w:t>
      </w:r>
      <w:r w:rsidRPr="00BE2ED4">
        <w:rPr>
          <w:rFonts w:ascii="Times New Roman" w:hAnsi="Times New Roman" w:cs="Times New Roman"/>
          <w:sz w:val="28"/>
          <w:szCs w:val="28"/>
        </w:rPr>
        <w:t>sollen</w:t>
      </w:r>
      <w:r w:rsidRPr="00BE2ED4">
        <w:rPr>
          <w:rFonts w:ascii="Times New Roman" w:hAnsi="Times New Roman" w:cs="Times New Roman"/>
          <w:sz w:val="28"/>
          <w:szCs w:val="28"/>
          <w:lang w:val="ru-RU"/>
        </w:rPr>
        <w:t xml:space="preserve"> в </w:t>
      </w:r>
      <w:r w:rsidRPr="00BE2ED4">
        <w:rPr>
          <w:rFonts w:ascii="Times New Roman" w:hAnsi="Times New Roman" w:cs="Times New Roman"/>
          <w:sz w:val="28"/>
          <w:szCs w:val="28"/>
        </w:rPr>
        <w:t>Pr</w:t>
      </w:r>
      <w:r w:rsidRPr="00BE2ED4">
        <w:rPr>
          <w:rFonts w:ascii="Times New Roman" w:hAnsi="Times New Roman" w:cs="Times New Roman"/>
          <w:sz w:val="28"/>
          <w:szCs w:val="28"/>
          <w:lang w:val="ru-RU"/>
        </w:rPr>
        <w:t>ä</w:t>
      </w:r>
      <w:r w:rsidRPr="00BE2ED4">
        <w:rPr>
          <w:rFonts w:ascii="Times New Roman" w:hAnsi="Times New Roman" w:cs="Times New Roman"/>
          <w:sz w:val="28"/>
          <w:szCs w:val="28"/>
        </w:rPr>
        <w:t>sens</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модальные глаголы в </w:t>
      </w:r>
      <w:r w:rsidRPr="00BE2ED4">
        <w:rPr>
          <w:rFonts w:ascii="Times New Roman" w:hAnsi="Times New Roman" w:cs="Times New Roman"/>
          <w:sz w:val="28"/>
          <w:szCs w:val="28"/>
        </w:rPr>
        <w:t>Pr</w:t>
      </w:r>
      <w:r w:rsidRPr="00BE2ED4">
        <w:rPr>
          <w:rFonts w:ascii="Times New Roman" w:hAnsi="Times New Roman" w:cs="Times New Roman"/>
          <w:sz w:val="28"/>
          <w:szCs w:val="28"/>
          <w:lang w:val="ru-RU"/>
        </w:rPr>
        <w:t>ä</w:t>
      </w:r>
      <w:r w:rsidRPr="00BE2ED4">
        <w:rPr>
          <w:rFonts w:ascii="Times New Roman" w:hAnsi="Times New Roman" w:cs="Times New Roman"/>
          <w:sz w:val="28"/>
          <w:szCs w:val="28"/>
        </w:rPr>
        <w:t>teritum</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притяжательные местоимения в именительном и дательном падежах;</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личные местоимения в дательном падеже;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склонение местоимений </w:t>
      </w:r>
      <w:r w:rsidRPr="00BE2ED4">
        <w:rPr>
          <w:rFonts w:ascii="Times New Roman" w:hAnsi="Times New Roman" w:cs="Times New Roman"/>
          <w:sz w:val="28"/>
          <w:szCs w:val="28"/>
        </w:rPr>
        <w:t>welch</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jed</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dies</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порядковые числительные до 100;</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числительные для обозначения дат и больших чисел (до 1 000 000).</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Социокультурные знания и умения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обладать базовыми знаниями о социокультурном портрете и культурном наследии родной страны и страны (стран) изучаемого языка;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кратко представлять Россию и страну (страны) изучаемого языка.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Компенсаторные умения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использовать при чтении и аудировании языковую догадку, в том числе контекстуальную,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участвовать в несложных учебных проектах с использованием материалов на немецком языке с применением информационн</w:t>
      </w:r>
      <w:proofErr w:type="gramStart"/>
      <w:r w:rsidRPr="00BE2ED4">
        <w:rPr>
          <w:rFonts w:ascii="Times New Roman" w:hAnsi="Times New Roman" w:cs="Times New Roman"/>
          <w:sz w:val="28"/>
          <w:szCs w:val="28"/>
          <w:lang w:val="ru-RU"/>
        </w:rPr>
        <w:t>о-</w:t>
      </w:r>
      <w:proofErr w:type="gramEnd"/>
      <w:r w:rsidRPr="00BE2ED4">
        <w:rPr>
          <w:rFonts w:ascii="Times New Roman" w:hAnsi="Times New Roman" w:cs="Times New Roman"/>
          <w:sz w:val="28"/>
          <w:szCs w:val="28"/>
          <w:lang w:val="ru-RU"/>
        </w:rPr>
        <w:t xml:space="preserve"> коммуникативных технологий, соблюдая правила информационной безопасности при работе в Интернете;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использовать иноязычные словари и справочники, в том числе информационно-справочные системы, в электронной форме;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Предметные результаты освоения программы по второму иностранному (немецкому) языку к концу обучения </w:t>
      </w:r>
      <w:r w:rsidRPr="00BE2ED4">
        <w:rPr>
          <w:rFonts w:ascii="Times New Roman" w:hAnsi="Times New Roman" w:cs="Times New Roman"/>
          <w:i/>
          <w:sz w:val="28"/>
          <w:szCs w:val="28"/>
          <w:lang w:val="ru-RU"/>
        </w:rPr>
        <w:t>в 8 классе</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Коммуникативные умения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Говорение:</w:t>
      </w:r>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7–8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7–8 фраз), излагать результаты выполненной проектной работы (объём – 7–8 фраз).</w:t>
      </w:r>
      <w:proofErr w:type="gramEnd"/>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Аудирование: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1,5 минут).</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Смысловое чтение:</w:t>
      </w:r>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250 слов), читать несплошные тексты (таблицы, диаграммы) и понимать представленную в них информацию.</w:t>
      </w:r>
      <w:proofErr w:type="gramEnd"/>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Письменная речь:</w:t>
      </w:r>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80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80 слов).</w:t>
      </w:r>
      <w:proofErr w:type="gramEnd"/>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Языковые знания и умения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Фонетическая сторона речи:</w:t>
      </w:r>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90 слов, построенные на изученном языковом материале, с соблюдением правил чтения и соответствующей интонацией, демонстрирующей понимание текста</w:t>
      </w:r>
      <w:proofErr w:type="gramEnd"/>
      <w:r w:rsidRPr="00BE2ED4">
        <w:rPr>
          <w:rFonts w:ascii="Times New Roman" w:hAnsi="Times New Roman" w:cs="Times New Roman"/>
          <w:sz w:val="28"/>
          <w:szCs w:val="28"/>
          <w:lang w:val="ru-RU"/>
        </w:rPr>
        <w:t>, читать новые слова согласно основным правилам чтения.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Графика, орфография и пунктуация: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правильно писать изученные слова;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Лексическая сторона речи: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распознавать в устной речи и письменном тексте 750 лексических единиц (слов, словосочетаний, речевых клише) и правильно употреблять в устной и письменной речи 700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w:t>
      </w:r>
      <w:r w:rsidRPr="00BE2ED4">
        <w:rPr>
          <w:rFonts w:ascii="Times New Roman" w:hAnsi="Times New Roman" w:cs="Times New Roman"/>
          <w:sz w:val="28"/>
          <w:szCs w:val="28"/>
        </w:rPr>
        <w:t>ik</w:t>
      </w:r>
      <w:r w:rsidRPr="00BE2ED4">
        <w:rPr>
          <w:rFonts w:ascii="Times New Roman" w:hAnsi="Times New Roman" w:cs="Times New Roman"/>
          <w:sz w:val="28"/>
          <w:szCs w:val="28"/>
          <w:lang w:val="ru-RU"/>
        </w:rPr>
        <w:t xml:space="preserve">; </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распознавать и употреблять в устной и письменной </w:t>
      </w:r>
      <w:proofErr w:type="gramStart"/>
      <w:r w:rsidRPr="00BE2ED4">
        <w:rPr>
          <w:rFonts w:ascii="Times New Roman" w:hAnsi="Times New Roman" w:cs="Times New Roman"/>
          <w:sz w:val="28"/>
          <w:szCs w:val="28"/>
          <w:lang w:val="ru-RU"/>
        </w:rPr>
        <w:t>речи</w:t>
      </w:r>
      <w:proofErr w:type="gramEnd"/>
      <w:r w:rsidRPr="00BE2ED4">
        <w:rPr>
          <w:rFonts w:ascii="Times New Roman" w:hAnsi="Times New Roman" w:cs="Times New Roman"/>
          <w:sz w:val="28"/>
          <w:szCs w:val="28"/>
          <w:lang w:val="ru-RU"/>
        </w:rPr>
        <w:t xml:space="preserve"> изученные многозначные слова, синонимы, антонимы;</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Грамматическая сторона речи: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распознавать и употреблять в устной речи и письменном тексте: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придаточные условные предложения с союзами </w:t>
      </w:r>
      <w:r w:rsidRPr="00BE2ED4">
        <w:rPr>
          <w:rFonts w:ascii="Times New Roman" w:hAnsi="Times New Roman" w:cs="Times New Roman"/>
          <w:sz w:val="28"/>
          <w:szCs w:val="28"/>
        </w:rPr>
        <w:t>wenn</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trotzdem</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de-DE"/>
        </w:rPr>
      </w:pPr>
      <w:r w:rsidRPr="00BE2ED4">
        <w:rPr>
          <w:rFonts w:ascii="Times New Roman" w:hAnsi="Times New Roman" w:cs="Times New Roman"/>
          <w:sz w:val="28"/>
          <w:szCs w:val="28"/>
          <w:lang w:val="ru-RU"/>
        </w:rPr>
        <w:t>глаголы</w:t>
      </w:r>
      <w:r w:rsidRPr="00BE2ED4">
        <w:rPr>
          <w:rFonts w:ascii="Times New Roman" w:hAnsi="Times New Roman" w:cs="Times New Roman"/>
          <w:sz w:val="28"/>
          <w:szCs w:val="28"/>
          <w:lang w:val="de-DE"/>
        </w:rPr>
        <w:t xml:space="preserve"> sitzen – setzen, liegen – legen, stehen – stellen, hängen </w:t>
      </w:r>
      <w:r w:rsidRPr="00BE2ED4">
        <w:rPr>
          <w:rFonts w:ascii="Times New Roman" w:hAnsi="Times New Roman" w:cs="Times New Roman"/>
          <w:sz w:val="28"/>
          <w:szCs w:val="28"/>
          <w:lang w:val="ru-RU"/>
        </w:rPr>
        <w:t>при</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lang w:val="ru-RU"/>
        </w:rPr>
        <w:t>ответе</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lang w:val="ru-RU"/>
        </w:rPr>
        <w:t>на</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lang w:val="ru-RU"/>
        </w:rPr>
        <w:t>вопросы</w:t>
      </w:r>
      <w:r w:rsidRPr="00BE2ED4">
        <w:rPr>
          <w:rFonts w:ascii="Times New Roman" w:hAnsi="Times New Roman" w:cs="Times New Roman"/>
          <w:sz w:val="28"/>
          <w:szCs w:val="28"/>
          <w:lang w:val="de-DE"/>
        </w:rPr>
        <w:t xml:space="preserve"> wohin? </w:t>
      </w:r>
      <w:r w:rsidRPr="00BE2ED4">
        <w:rPr>
          <w:rFonts w:ascii="Times New Roman" w:hAnsi="Times New Roman" w:cs="Times New Roman"/>
          <w:sz w:val="28"/>
          <w:szCs w:val="28"/>
          <w:lang w:val="ru-RU"/>
        </w:rPr>
        <w:t>и</w:t>
      </w:r>
      <w:r w:rsidRPr="00BE2ED4">
        <w:rPr>
          <w:rFonts w:ascii="Times New Roman" w:hAnsi="Times New Roman" w:cs="Times New Roman"/>
          <w:sz w:val="28"/>
          <w:szCs w:val="28"/>
          <w:lang w:val="de-DE"/>
        </w:rPr>
        <w:t xml:space="preserve"> wo?;</w:t>
      </w:r>
    </w:p>
    <w:p w:rsidR="009B2154" w:rsidRPr="00BE2ED4" w:rsidRDefault="00A2387E" w:rsidP="00BE2ED4">
      <w:pPr>
        <w:jc w:val="both"/>
        <w:rPr>
          <w:rFonts w:ascii="Times New Roman" w:hAnsi="Times New Roman" w:cs="Times New Roman"/>
          <w:sz w:val="28"/>
          <w:szCs w:val="28"/>
          <w:lang w:val="de-DE"/>
        </w:rPr>
      </w:pPr>
      <w:proofErr w:type="gramStart"/>
      <w:r w:rsidRPr="00BE2ED4">
        <w:rPr>
          <w:rFonts w:ascii="Times New Roman" w:hAnsi="Times New Roman" w:cs="Times New Roman"/>
          <w:sz w:val="28"/>
          <w:szCs w:val="28"/>
        </w:rPr>
        <w:t>модальные</w:t>
      </w:r>
      <w:proofErr w:type="gramEnd"/>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rPr>
        <w:t>глаголы</w:t>
      </w:r>
      <w:r w:rsidRPr="00BE2ED4">
        <w:rPr>
          <w:rFonts w:ascii="Times New Roman" w:hAnsi="Times New Roman" w:cs="Times New Roman"/>
          <w:sz w:val="28"/>
          <w:szCs w:val="28"/>
          <w:lang w:val="de-DE"/>
        </w:rPr>
        <w:t xml:space="preserve"> (können, müssen, wollen, dürfen) </w:t>
      </w:r>
      <w:r w:rsidRPr="00BE2ED4">
        <w:rPr>
          <w:rFonts w:ascii="Times New Roman" w:hAnsi="Times New Roman" w:cs="Times New Roman"/>
          <w:sz w:val="28"/>
          <w:szCs w:val="28"/>
        </w:rPr>
        <w:t>в</w:t>
      </w:r>
      <w:r w:rsidRPr="00BE2ED4">
        <w:rPr>
          <w:rFonts w:ascii="Times New Roman" w:hAnsi="Times New Roman" w:cs="Times New Roman"/>
          <w:sz w:val="28"/>
          <w:szCs w:val="28"/>
          <w:lang w:val="de-DE"/>
        </w:rPr>
        <w:t xml:space="preserve"> Präteritum;</w:t>
      </w:r>
    </w:p>
    <w:p w:rsidR="009B2154" w:rsidRPr="00BE2ED4" w:rsidRDefault="00A2387E" w:rsidP="00BE2ED4">
      <w:pPr>
        <w:jc w:val="both"/>
        <w:rPr>
          <w:rFonts w:ascii="Times New Roman" w:hAnsi="Times New Roman" w:cs="Times New Roman"/>
          <w:sz w:val="28"/>
          <w:szCs w:val="28"/>
          <w:lang w:val="de-DE"/>
        </w:rPr>
      </w:pPr>
      <w:proofErr w:type="gramStart"/>
      <w:r w:rsidRPr="00BE2ED4">
        <w:rPr>
          <w:rFonts w:ascii="Times New Roman" w:hAnsi="Times New Roman" w:cs="Times New Roman"/>
          <w:sz w:val="28"/>
          <w:szCs w:val="28"/>
        </w:rPr>
        <w:t>форма</w:t>
      </w:r>
      <w:proofErr w:type="gramEnd"/>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rPr>
        <w:t>сослагательного</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rPr>
        <w:t>наклонения</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rPr>
        <w:t>от</w:t>
      </w:r>
      <w:r w:rsidRPr="00BE2ED4">
        <w:rPr>
          <w:rFonts w:ascii="Times New Roman" w:hAnsi="Times New Roman" w:cs="Times New Roman"/>
          <w:sz w:val="28"/>
          <w:szCs w:val="28"/>
          <w:lang w:val="de-DE"/>
        </w:rPr>
        <w:t xml:space="preserve"> </w:t>
      </w:r>
      <w:r w:rsidRPr="00BE2ED4">
        <w:rPr>
          <w:rFonts w:ascii="Times New Roman" w:hAnsi="Times New Roman" w:cs="Times New Roman"/>
          <w:sz w:val="28"/>
          <w:szCs w:val="28"/>
        </w:rPr>
        <w:t>глагола</w:t>
      </w:r>
      <w:r w:rsidRPr="00BE2ED4">
        <w:rPr>
          <w:rFonts w:ascii="Times New Roman" w:hAnsi="Times New Roman" w:cs="Times New Roman"/>
          <w:sz w:val="28"/>
          <w:szCs w:val="28"/>
          <w:lang w:val="de-DE"/>
        </w:rPr>
        <w:t xml:space="preserve"> haben (Ich hätte gern drei Karten für das Musical „Elisabeth“.);</w:t>
      </w:r>
    </w:p>
    <w:p w:rsidR="009B2154" w:rsidRPr="00BE2ED4" w:rsidRDefault="00A2387E" w:rsidP="00BE2ED4">
      <w:pPr>
        <w:jc w:val="both"/>
        <w:rPr>
          <w:rFonts w:ascii="Times New Roman" w:hAnsi="Times New Roman" w:cs="Times New Roman"/>
          <w:sz w:val="28"/>
          <w:szCs w:val="28"/>
          <w:lang w:val="de-DE"/>
        </w:rPr>
      </w:pPr>
      <w:proofErr w:type="gramStart"/>
      <w:r w:rsidRPr="00BE2ED4">
        <w:rPr>
          <w:rFonts w:ascii="Times New Roman" w:hAnsi="Times New Roman" w:cs="Times New Roman"/>
          <w:sz w:val="28"/>
          <w:szCs w:val="28"/>
        </w:rPr>
        <w:t>отрицания</w:t>
      </w:r>
      <w:proofErr w:type="gramEnd"/>
      <w:r w:rsidRPr="00BE2ED4">
        <w:rPr>
          <w:rFonts w:ascii="Times New Roman" w:hAnsi="Times New Roman" w:cs="Times New Roman"/>
          <w:sz w:val="28"/>
          <w:szCs w:val="28"/>
          <w:lang w:val="de-DE"/>
        </w:rPr>
        <w:t xml:space="preserve"> keiner, niemand, nichts, nie;</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косвенный вопрос;</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употребление глагола </w:t>
      </w:r>
      <w:r w:rsidRPr="00BE2ED4">
        <w:rPr>
          <w:rFonts w:ascii="Times New Roman" w:hAnsi="Times New Roman" w:cs="Times New Roman"/>
          <w:sz w:val="28"/>
          <w:szCs w:val="28"/>
        </w:rPr>
        <w:t>wissen</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de-DE"/>
        </w:rPr>
      </w:pPr>
      <w:r w:rsidRPr="00BE2ED4">
        <w:rPr>
          <w:rFonts w:ascii="Times New Roman" w:hAnsi="Times New Roman" w:cs="Times New Roman"/>
          <w:sz w:val="28"/>
          <w:szCs w:val="28"/>
          <w:lang w:val="ru-RU"/>
        </w:rPr>
        <w:t>употребление</w:t>
      </w:r>
      <w:r w:rsidRPr="00BE2ED4">
        <w:rPr>
          <w:rFonts w:ascii="Times New Roman" w:hAnsi="Times New Roman" w:cs="Times New Roman"/>
          <w:sz w:val="28"/>
          <w:szCs w:val="28"/>
          <w:lang w:val="de-DE"/>
        </w:rPr>
        <w:t xml:space="preserve"> nicht </w:t>
      </w:r>
      <w:r w:rsidRPr="00BE2ED4">
        <w:rPr>
          <w:rFonts w:ascii="Times New Roman" w:hAnsi="Times New Roman" w:cs="Times New Roman"/>
          <w:sz w:val="28"/>
          <w:szCs w:val="28"/>
          <w:lang w:val="ru-RU"/>
        </w:rPr>
        <w:t>и</w:t>
      </w:r>
      <w:r w:rsidRPr="00BE2ED4">
        <w:rPr>
          <w:rFonts w:ascii="Times New Roman" w:hAnsi="Times New Roman" w:cs="Times New Roman"/>
          <w:sz w:val="28"/>
          <w:szCs w:val="28"/>
          <w:lang w:val="de-DE"/>
        </w:rPr>
        <w:t xml:space="preserve"> kein </w:t>
      </w:r>
      <w:r w:rsidRPr="00BE2ED4">
        <w:rPr>
          <w:rFonts w:ascii="Times New Roman" w:hAnsi="Times New Roman" w:cs="Times New Roman"/>
          <w:sz w:val="28"/>
          <w:szCs w:val="28"/>
          <w:lang w:val="ru-RU"/>
        </w:rPr>
        <w:t>с</w:t>
      </w:r>
      <w:r w:rsidRPr="00BE2ED4">
        <w:rPr>
          <w:rFonts w:ascii="Times New Roman" w:hAnsi="Times New Roman" w:cs="Times New Roman"/>
          <w:sz w:val="28"/>
          <w:szCs w:val="28"/>
          <w:lang w:val="de-DE"/>
        </w:rPr>
        <w:t xml:space="preserve"> sondern (Es gibt keine Kartoffeln, sondern Reis.);</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глаголы с двойным дополнением (в дательном и винительном падежах);</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склонение прилагательных;</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предлоги, управляющие дательным и винительным падежами;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предлоги, управляющие дательным падежом;</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предлоги места и направления.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Социокультурные знания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Компенсаторные умения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использовать при чтении и аудировании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участвовать в несложных учебных проектах с использованием материалов на немецком языке с применением информационн</w:t>
      </w:r>
      <w:proofErr w:type="gramStart"/>
      <w:r w:rsidRPr="00BE2ED4">
        <w:rPr>
          <w:rFonts w:ascii="Times New Roman" w:hAnsi="Times New Roman" w:cs="Times New Roman"/>
          <w:sz w:val="28"/>
          <w:szCs w:val="28"/>
          <w:lang w:val="ru-RU"/>
        </w:rPr>
        <w:t>о-</w:t>
      </w:r>
      <w:proofErr w:type="gramEnd"/>
      <w:r w:rsidRPr="00BE2ED4">
        <w:rPr>
          <w:rFonts w:ascii="Times New Roman" w:hAnsi="Times New Roman" w:cs="Times New Roman"/>
          <w:sz w:val="28"/>
          <w:szCs w:val="28"/>
          <w:lang w:val="ru-RU"/>
        </w:rPr>
        <w:t xml:space="preserve"> коммуникативных технологий, соблюдая правила информационной безопасности при работе в Интернете;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использовать иноязычные словари и справочники, в том числе информационно-справочные системы, в электронной форме;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достигать взаимопонимания в процессе устного и письменного общения с носителями иностранного языка, людьми другой культуры;</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Предметные результаты освоения программы по второму иностранному (немецкому) языку к концу обучения </w:t>
      </w:r>
      <w:r w:rsidRPr="00BE2ED4">
        <w:rPr>
          <w:rFonts w:ascii="Times New Roman" w:hAnsi="Times New Roman" w:cs="Times New Roman"/>
          <w:i/>
          <w:sz w:val="28"/>
          <w:szCs w:val="28"/>
          <w:lang w:val="ru-RU"/>
        </w:rPr>
        <w:t>в 9 классе</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Коммуникативные умения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Говорение:</w:t>
      </w:r>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lang w:val="ru-RU"/>
        </w:rPr>
        <w:t>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5 реплик со стороны каждого собеседника);</w:t>
      </w:r>
      <w:proofErr w:type="gramEnd"/>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7–9 фраз), излагать основное содержание прочитанного (прослушанного) текста со зрительными и (или) вербальными опорами (объём – 7–9 фраз), излагать результаты выполненной проектной работы;</w:t>
      </w:r>
      <w:proofErr w:type="gramEnd"/>
      <w:r w:rsidRPr="00BE2ED4">
        <w:rPr>
          <w:rFonts w:ascii="Times New Roman" w:hAnsi="Times New Roman" w:cs="Times New Roman"/>
          <w:sz w:val="28"/>
          <w:szCs w:val="28"/>
          <w:lang w:val="ru-RU"/>
        </w:rPr>
        <w:t xml:space="preserve"> (объём – 7–9 фраз).</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Аудирование: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1,5 минут).</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Смысловое чтение:</w:t>
      </w:r>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250–300 слов), читать про себя несплошные тексты (таблицы, диаграммы) и понимать представленную в них информацию.</w:t>
      </w:r>
      <w:proofErr w:type="gramEnd"/>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Письменная речь:</w:t>
      </w:r>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таблицы, прочитанного (прослушанного) текста (объём высказывания – до 90 слов), заполнять таблицу, кратко фиксируя содержание</w:t>
      </w:r>
      <w:proofErr w:type="gramEnd"/>
      <w:r w:rsidRPr="00BE2ED4">
        <w:rPr>
          <w:rFonts w:ascii="Times New Roman" w:hAnsi="Times New Roman" w:cs="Times New Roman"/>
          <w:sz w:val="28"/>
          <w:szCs w:val="28"/>
          <w:lang w:val="ru-RU"/>
        </w:rPr>
        <w:t xml:space="preserve"> прочитанного (прослушанного) текста, письменно представлять результаты выполненной проектной работы (объём – 90 слов).</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Языковые знания и умения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Фонетическая сторона речи:</w:t>
      </w:r>
    </w:p>
    <w:p w:rsidR="009B2154" w:rsidRPr="00BE2ED4" w:rsidRDefault="00A2387E" w:rsidP="00BE2ED4">
      <w:pPr>
        <w:jc w:val="both"/>
        <w:rPr>
          <w:rFonts w:ascii="Times New Roman" w:hAnsi="Times New Roman" w:cs="Times New Roman"/>
          <w:sz w:val="28"/>
          <w:szCs w:val="28"/>
          <w:lang w:val="ru-RU"/>
        </w:rPr>
      </w:pPr>
      <w:proofErr w:type="gramStart"/>
      <w:r w:rsidRPr="00BE2ED4">
        <w:rPr>
          <w:rFonts w:ascii="Times New Roman" w:hAnsi="Times New Roman" w:cs="Times New Roman"/>
          <w:sz w:val="28"/>
          <w:szCs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100 слов, построенные на изученном языковом материале, с соблюдением правил чтения и соответствующей интонацией, читать новые слова</w:t>
      </w:r>
      <w:proofErr w:type="gramEnd"/>
      <w:r w:rsidRPr="00BE2ED4">
        <w:rPr>
          <w:rFonts w:ascii="Times New Roman" w:hAnsi="Times New Roman" w:cs="Times New Roman"/>
          <w:sz w:val="28"/>
          <w:szCs w:val="28"/>
          <w:lang w:val="ru-RU"/>
        </w:rPr>
        <w:t xml:space="preserve"> согласно основным правилам чтения.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Графика, орфография и пунктуация: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правильно писать изученные слова;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Лексическая сторона речи: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распознавать в устной речи и письменном тексте 900 лексических единиц (слов, словосочетаний, речевых клише) и правильно употреблять в устной и письменной речи 850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sidRPr="00BE2ED4">
        <w:rPr>
          <w:rFonts w:ascii="Times New Roman" w:hAnsi="Times New Roman" w:cs="Times New Roman"/>
          <w:sz w:val="28"/>
          <w:szCs w:val="28"/>
        </w:rPr>
        <w:t>ie</w:t>
      </w:r>
      <w:r w:rsidRPr="00BE2ED4">
        <w:rPr>
          <w:rFonts w:ascii="Times New Roman" w:hAnsi="Times New Roman" w:cs="Times New Roman"/>
          <w:sz w:val="28"/>
          <w:szCs w:val="28"/>
          <w:lang w:val="ru-RU"/>
        </w:rPr>
        <w:t>, -</w:t>
      </w:r>
      <w:r w:rsidRPr="00BE2ED4">
        <w:rPr>
          <w:rFonts w:ascii="Times New Roman" w:hAnsi="Times New Roman" w:cs="Times New Roman"/>
          <w:sz w:val="28"/>
          <w:szCs w:val="28"/>
        </w:rPr>
        <w:t>um</w:t>
      </w:r>
      <w:r w:rsidRPr="00BE2ED4">
        <w:rPr>
          <w:rFonts w:ascii="Times New Roman" w:hAnsi="Times New Roman" w:cs="Times New Roman"/>
          <w:sz w:val="28"/>
          <w:szCs w:val="28"/>
          <w:lang w:val="ru-RU"/>
        </w:rPr>
        <w:t>, имена прилагательные при помощи суффиксов -</w:t>
      </w:r>
      <w:r w:rsidRPr="00BE2ED4">
        <w:rPr>
          <w:rFonts w:ascii="Times New Roman" w:hAnsi="Times New Roman" w:cs="Times New Roman"/>
          <w:sz w:val="28"/>
          <w:szCs w:val="28"/>
        </w:rPr>
        <w:t>sam</w:t>
      </w:r>
      <w:r w:rsidRPr="00BE2ED4">
        <w:rPr>
          <w:rFonts w:ascii="Times New Roman" w:hAnsi="Times New Roman" w:cs="Times New Roman"/>
          <w:sz w:val="28"/>
          <w:szCs w:val="28"/>
          <w:lang w:val="ru-RU"/>
        </w:rPr>
        <w:t>, -</w:t>
      </w:r>
      <w:r w:rsidRPr="00BE2ED4">
        <w:rPr>
          <w:rFonts w:ascii="Times New Roman" w:hAnsi="Times New Roman" w:cs="Times New Roman"/>
          <w:sz w:val="28"/>
          <w:szCs w:val="28"/>
        </w:rPr>
        <w:t>bar</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распознавать и употреблять в устной и письменной речи изученные синонимы, антонимы, сокращения и аббревиатуры; </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i/>
          <w:sz w:val="28"/>
          <w:szCs w:val="28"/>
          <w:lang w:val="ru-RU"/>
        </w:rPr>
        <w:t>Грамматическая сторона речи: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распознавать и употреблять в устной речи и письменном тексте: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глаголы во временных формах страдательного наклонения (</w:t>
      </w:r>
      <w:r w:rsidRPr="00BE2ED4">
        <w:rPr>
          <w:rFonts w:ascii="Times New Roman" w:hAnsi="Times New Roman" w:cs="Times New Roman"/>
          <w:sz w:val="28"/>
          <w:szCs w:val="28"/>
        </w:rPr>
        <w:t>Pr</w:t>
      </w:r>
      <w:r w:rsidRPr="00BE2ED4">
        <w:rPr>
          <w:rFonts w:ascii="Times New Roman" w:hAnsi="Times New Roman" w:cs="Times New Roman"/>
          <w:sz w:val="28"/>
          <w:szCs w:val="28"/>
          <w:lang w:val="ru-RU"/>
        </w:rPr>
        <w:t>ä</w:t>
      </w:r>
      <w:r w:rsidRPr="00BE2ED4">
        <w:rPr>
          <w:rFonts w:ascii="Times New Roman" w:hAnsi="Times New Roman" w:cs="Times New Roman"/>
          <w:sz w:val="28"/>
          <w:szCs w:val="28"/>
        </w:rPr>
        <w:t>sens</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Pr</w:t>
      </w:r>
      <w:r w:rsidRPr="00BE2ED4">
        <w:rPr>
          <w:rFonts w:ascii="Times New Roman" w:hAnsi="Times New Roman" w:cs="Times New Roman"/>
          <w:sz w:val="28"/>
          <w:szCs w:val="28"/>
          <w:lang w:val="ru-RU"/>
        </w:rPr>
        <w:t>ä</w:t>
      </w:r>
      <w:r w:rsidRPr="00BE2ED4">
        <w:rPr>
          <w:rFonts w:ascii="Times New Roman" w:hAnsi="Times New Roman" w:cs="Times New Roman"/>
          <w:sz w:val="28"/>
          <w:szCs w:val="28"/>
        </w:rPr>
        <w:t>teritum</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придаточные относительные предложения, вводимые относительными местоимениями в именительном и винительном падежах;</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образование предпрошедшего времени </w:t>
      </w:r>
      <w:r w:rsidRPr="00BE2ED4">
        <w:rPr>
          <w:rFonts w:ascii="Times New Roman" w:hAnsi="Times New Roman" w:cs="Times New Roman"/>
          <w:sz w:val="28"/>
          <w:szCs w:val="28"/>
        </w:rPr>
        <w:t>Plusquamperfekt</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придаточные относительные предложения с </w:t>
      </w:r>
      <w:r w:rsidRPr="00BE2ED4">
        <w:rPr>
          <w:rFonts w:ascii="Times New Roman" w:hAnsi="Times New Roman" w:cs="Times New Roman"/>
          <w:sz w:val="28"/>
          <w:szCs w:val="28"/>
        </w:rPr>
        <w:t>wo</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was</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wie</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придаточные предложения цели с союзом </w:t>
      </w:r>
      <w:r w:rsidRPr="00BE2ED4">
        <w:rPr>
          <w:rFonts w:ascii="Times New Roman" w:hAnsi="Times New Roman" w:cs="Times New Roman"/>
          <w:sz w:val="28"/>
          <w:szCs w:val="28"/>
        </w:rPr>
        <w:t>damit</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сложноподчинённые предложения времени с союзом </w:t>
      </w:r>
      <w:r w:rsidRPr="00BE2ED4">
        <w:rPr>
          <w:rFonts w:ascii="Times New Roman" w:hAnsi="Times New Roman" w:cs="Times New Roman"/>
          <w:sz w:val="28"/>
          <w:szCs w:val="28"/>
        </w:rPr>
        <w:t>nachdem</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инфинитивный оборот </w:t>
      </w:r>
      <w:r w:rsidRPr="00BE2ED4">
        <w:rPr>
          <w:rFonts w:ascii="Times New Roman" w:hAnsi="Times New Roman" w:cs="Times New Roman"/>
          <w:sz w:val="28"/>
          <w:szCs w:val="28"/>
        </w:rPr>
        <w:t>Infinitiv</w:t>
      </w:r>
      <w:r w:rsidRPr="00BE2ED4">
        <w:rPr>
          <w:rFonts w:ascii="Times New Roman" w:hAnsi="Times New Roman" w:cs="Times New Roman"/>
          <w:sz w:val="28"/>
          <w:szCs w:val="28"/>
          <w:lang w:val="ru-RU"/>
        </w:rPr>
        <w:t xml:space="preserve"> + </w:t>
      </w:r>
      <w:r w:rsidRPr="00BE2ED4">
        <w:rPr>
          <w:rFonts w:ascii="Times New Roman" w:hAnsi="Times New Roman" w:cs="Times New Roman"/>
          <w:sz w:val="28"/>
          <w:szCs w:val="28"/>
        </w:rPr>
        <w:t>zu</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инфинитивный оборот </w:t>
      </w:r>
      <w:r w:rsidRPr="00BE2ED4">
        <w:rPr>
          <w:rFonts w:ascii="Times New Roman" w:hAnsi="Times New Roman" w:cs="Times New Roman"/>
          <w:sz w:val="28"/>
          <w:szCs w:val="28"/>
        </w:rPr>
        <w:t>um</w:t>
      </w:r>
      <w:r w:rsidRPr="00BE2ED4">
        <w:rPr>
          <w:rFonts w:ascii="Times New Roman" w:hAnsi="Times New Roman" w:cs="Times New Roman"/>
          <w:sz w:val="28"/>
          <w:szCs w:val="28"/>
          <w:lang w:val="ru-RU"/>
        </w:rPr>
        <w:t xml:space="preserve"> … </w:t>
      </w:r>
      <w:r w:rsidRPr="00BE2ED4">
        <w:rPr>
          <w:rFonts w:ascii="Times New Roman" w:hAnsi="Times New Roman" w:cs="Times New Roman"/>
          <w:sz w:val="28"/>
          <w:szCs w:val="28"/>
        </w:rPr>
        <w:t>zu</w:t>
      </w:r>
      <w:r w:rsidRPr="00BE2ED4">
        <w:rPr>
          <w:rFonts w:ascii="Times New Roman" w:hAnsi="Times New Roman" w:cs="Times New Roman"/>
          <w:sz w:val="28"/>
          <w:szCs w:val="28"/>
          <w:lang w:val="ru-RU"/>
        </w:rPr>
        <w:t xml:space="preserve"> + </w:t>
      </w:r>
      <w:r w:rsidRPr="00BE2ED4">
        <w:rPr>
          <w:rFonts w:ascii="Times New Roman" w:hAnsi="Times New Roman" w:cs="Times New Roman"/>
          <w:sz w:val="28"/>
          <w:szCs w:val="28"/>
        </w:rPr>
        <w:t>Infinitiv</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образование будущего времени </w:t>
      </w:r>
      <w:r w:rsidRPr="00BE2ED4">
        <w:rPr>
          <w:rFonts w:ascii="Times New Roman" w:hAnsi="Times New Roman" w:cs="Times New Roman"/>
          <w:sz w:val="28"/>
          <w:szCs w:val="28"/>
        </w:rPr>
        <w:t>Futur</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I</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werden</w:t>
      </w:r>
      <w:r w:rsidRPr="00BE2ED4">
        <w:rPr>
          <w:rFonts w:ascii="Times New Roman" w:hAnsi="Times New Roman" w:cs="Times New Roman"/>
          <w:sz w:val="28"/>
          <w:szCs w:val="28"/>
          <w:lang w:val="ru-RU"/>
        </w:rPr>
        <w:t xml:space="preserve"> + </w:t>
      </w:r>
      <w:r w:rsidRPr="00BE2ED4">
        <w:rPr>
          <w:rFonts w:ascii="Times New Roman" w:hAnsi="Times New Roman" w:cs="Times New Roman"/>
          <w:sz w:val="28"/>
          <w:szCs w:val="28"/>
        </w:rPr>
        <w:t>Infinitiv</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de-DE"/>
        </w:rPr>
      </w:pPr>
      <w:proofErr w:type="gramStart"/>
      <w:r w:rsidRPr="00BE2ED4">
        <w:rPr>
          <w:rFonts w:ascii="Times New Roman" w:hAnsi="Times New Roman" w:cs="Times New Roman"/>
          <w:sz w:val="28"/>
          <w:szCs w:val="28"/>
        </w:rPr>
        <w:t>глагол</w:t>
      </w:r>
      <w:proofErr w:type="gramEnd"/>
      <w:r w:rsidRPr="00BE2ED4">
        <w:rPr>
          <w:rFonts w:ascii="Times New Roman" w:hAnsi="Times New Roman" w:cs="Times New Roman"/>
          <w:sz w:val="28"/>
          <w:szCs w:val="28"/>
          <w:lang w:val="de-DE"/>
        </w:rPr>
        <w:t xml:space="preserve"> lassen + Akkusativ + Infinitiv;</w:t>
      </w:r>
    </w:p>
    <w:p w:rsidR="009B2154" w:rsidRPr="00BE2ED4" w:rsidRDefault="00A2387E" w:rsidP="00BE2ED4">
      <w:pPr>
        <w:jc w:val="both"/>
        <w:rPr>
          <w:rFonts w:ascii="Times New Roman" w:hAnsi="Times New Roman" w:cs="Times New Roman"/>
          <w:sz w:val="28"/>
          <w:szCs w:val="28"/>
          <w:lang w:val="de-DE"/>
        </w:rPr>
      </w:pPr>
      <w:proofErr w:type="gramStart"/>
      <w:r w:rsidRPr="00BE2ED4">
        <w:rPr>
          <w:rFonts w:ascii="Times New Roman" w:hAnsi="Times New Roman" w:cs="Times New Roman"/>
          <w:sz w:val="28"/>
          <w:szCs w:val="28"/>
        </w:rPr>
        <w:t>глагол</w:t>
      </w:r>
      <w:proofErr w:type="gramEnd"/>
      <w:r w:rsidRPr="00BE2ED4">
        <w:rPr>
          <w:rFonts w:ascii="Times New Roman" w:hAnsi="Times New Roman" w:cs="Times New Roman"/>
          <w:sz w:val="28"/>
          <w:szCs w:val="28"/>
          <w:lang w:val="de-DE"/>
        </w:rPr>
        <w:t xml:space="preserve"> lassen </w:t>
      </w:r>
      <w:r w:rsidRPr="00BE2ED4">
        <w:rPr>
          <w:rFonts w:ascii="Times New Roman" w:hAnsi="Times New Roman" w:cs="Times New Roman"/>
          <w:sz w:val="28"/>
          <w:szCs w:val="28"/>
        </w:rPr>
        <w:t>в</w:t>
      </w:r>
      <w:r w:rsidRPr="00BE2ED4">
        <w:rPr>
          <w:rFonts w:ascii="Times New Roman" w:hAnsi="Times New Roman" w:cs="Times New Roman"/>
          <w:sz w:val="28"/>
          <w:szCs w:val="28"/>
          <w:lang w:val="de-DE"/>
        </w:rPr>
        <w:t xml:space="preserve"> Perfekt;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косвенный вопрос без вопросительного слова с союзом </w:t>
      </w:r>
      <w:r w:rsidRPr="00BE2ED4">
        <w:rPr>
          <w:rFonts w:ascii="Times New Roman" w:hAnsi="Times New Roman" w:cs="Times New Roman"/>
          <w:sz w:val="28"/>
          <w:szCs w:val="28"/>
        </w:rPr>
        <w:t>ob</w:t>
      </w:r>
      <w:r w:rsidRPr="00BE2ED4">
        <w:rPr>
          <w:rFonts w:ascii="Times New Roman" w:hAnsi="Times New Roman" w:cs="Times New Roman"/>
          <w:sz w:val="28"/>
          <w:szCs w:val="28"/>
          <w:lang w:val="ru-RU"/>
        </w:rPr>
        <w:t>/</w:t>
      </w:r>
      <w:r w:rsidRPr="00BE2ED4">
        <w:rPr>
          <w:rFonts w:ascii="Times New Roman" w:hAnsi="Times New Roman" w:cs="Times New Roman"/>
          <w:sz w:val="28"/>
          <w:szCs w:val="28"/>
        </w:rPr>
        <w:t>Indirekte</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Frage</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ob</w:t>
      </w:r>
      <w:r w:rsidRPr="00BE2ED4">
        <w:rPr>
          <w:rFonts w:ascii="Times New Roman" w:hAnsi="Times New Roman" w:cs="Times New Roman"/>
          <w:sz w:val="28"/>
          <w:szCs w:val="28"/>
          <w:lang w:val="ru-RU"/>
        </w:rPr>
        <w:t>-</w:t>
      </w:r>
      <w:r w:rsidRPr="00BE2ED4">
        <w:rPr>
          <w:rFonts w:ascii="Times New Roman" w:hAnsi="Times New Roman" w:cs="Times New Roman"/>
          <w:sz w:val="28"/>
          <w:szCs w:val="28"/>
        </w:rPr>
        <w:t>S</w:t>
      </w:r>
      <w:r w:rsidRPr="00BE2ED4">
        <w:rPr>
          <w:rFonts w:ascii="Times New Roman" w:hAnsi="Times New Roman" w:cs="Times New Roman"/>
          <w:sz w:val="28"/>
          <w:szCs w:val="28"/>
          <w:lang w:val="ru-RU"/>
        </w:rPr>
        <w:t>ä</w:t>
      </w:r>
      <w:r w:rsidRPr="00BE2ED4">
        <w:rPr>
          <w:rFonts w:ascii="Times New Roman" w:hAnsi="Times New Roman" w:cs="Times New Roman"/>
          <w:sz w:val="28"/>
          <w:szCs w:val="28"/>
        </w:rPr>
        <w:t>tze</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склонение прилагательных;</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указательные местоименные наречия </w:t>
      </w:r>
      <w:r w:rsidRPr="00BE2ED4">
        <w:rPr>
          <w:rFonts w:ascii="Times New Roman" w:hAnsi="Times New Roman" w:cs="Times New Roman"/>
          <w:sz w:val="28"/>
          <w:szCs w:val="28"/>
        </w:rPr>
        <w:t>da</w:t>
      </w:r>
      <w:r w:rsidRPr="00BE2ED4">
        <w:rPr>
          <w:rFonts w:ascii="Times New Roman" w:hAnsi="Times New Roman" w:cs="Times New Roman"/>
          <w:sz w:val="28"/>
          <w:szCs w:val="28"/>
          <w:lang w:val="ru-RU"/>
        </w:rPr>
        <w:t>(</w:t>
      </w:r>
      <w:r w:rsidRPr="00BE2ED4">
        <w:rPr>
          <w:rFonts w:ascii="Times New Roman" w:hAnsi="Times New Roman" w:cs="Times New Roman"/>
          <w:sz w:val="28"/>
          <w:szCs w:val="28"/>
        </w:rPr>
        <w:t>r</w:t>
      </w:r>
      <w:r w:rsidRPr="00BE2ED4">
        <w:rPr>
          <w:rFonts w:ascii="Times New Roman" w:hAnsi="Times New Roman" w:cs="Times New Roman"/>
          <w:sz w:val="28"/>
          <w:szCs w:val="28"/>
          <w:lang w:val="ru-RU"/>
        </w:rPr>
        <w:t>) + наречия (</w:t>
      </w:r>
      <w:r w:rsidRPr="00BE2ED4">
        <w:rPr>
          <w:rFonts w:ascii="Times New Roman" w:hAnsi="Times New Roman" w:cs="Times New Roman"/>
          <w:sz w:val="28"/>
          <w:szCs w:val="28"/>
        </w:rPr>
        <w:t>davor</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dabei</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darauf</w:t>
      </w:r>
      <w:r w:rsidRPr="00BE2ED4">
        <w:rPr>
          <w:rFonts w:ascii="Times New Roman" w:hAnsi="Times New Roman" w:cs="Times New Roman"/>
          <w:sz w:val="28"/>
          <w:szCs w:val="28"/>
          <w:lang w:val="ru-RU"/>
        </w:rPr>
        <w:t xml:space="preserve"> и другие);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превосходная степень сравнения прилагательных и наречий;</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возвратные местоимения в дательном и винительном падежах;</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предлог родительного падежа </w:t>
      </w:r>
      <w:r w:rsidRPr="00BE2ED4">
        <w:rPr>
          <w:rFonts w:ascii="Times New Roman" w:hAnsi="Times New Roman" w:cs="Times New Roman"/>
          <w:sz w:val="28"/>
          <w:szCs w:val="28"/>
        </w:rPr>
        <w:t>wegen</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 xml:space="preserve">указательные местоимения </w:t>
      </w:r>
      <w:r w:rsidRPr="00BE2ED4">
        <w:rPr>
          <w:rFonts w:ascii="Times New Roman" w:hAnsi="Times New Roman" w:cs="Times New Roman"/>
          <w:sz w:val="28"/>
          <w:szCs w:val="28"/>
        </w:rPr>
        <w:t>derselbe</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dasselbe</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dieselbe</w:t>
      </w:r>
      <w:r w:rsidRPr="00BE2ED4">
        <w:rPr>
          <w:rFonts w:ascii="Times New Roman" w:hAnsi="Times New Roman" w:cs="Times New Roman"/>
          <w:sz w:val="28"/>
          <w:szCs w:val="28"/>
          <w:lang w:val="ru-RU"/>
        </w:rPr>
        <w:t xml:space="preserve">, </w:t>
      </w:r>
      <w:r w:rsidRPr="00BE2ED4">
        <w:rPr>
          <w:rFonts w:ascii="Times New Roman" w:hAnsi="Times New Roman" w:cs="Times New Roman"/>
          <w:sz w:val="28"/>
          <w:szCs w:val="28"/>
        </w:rPr>
        <w:t>dieselben</w:t>
      </w:r>
      <w:r w:rsidRPr="00BE2ED4">
        <w:rPr>
          <w:rFonts w:ascii="Times New Roman" w:hAnsi="Times New Roman" w:cs="Times New Roman"/>
          <w:sz w:val="28"/>
          <w:szCs w:val="28"/>
          <w:lang w:val="ru-RU"/>
        </w:rPr>
        <w:t>.</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Социокультурные знания и умения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иметь элементарные представления о различных вариантах немецкого языка;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обладать базовыми знаниями о социокультурном портрете и культурном наследии родной страны и страны (стран) изучаемого языка;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представлять Россию и страну (страны) изучаемого языка;</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оказывать помощь иностранным гостям в ситуациях повседневного общения.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Компенсаторные умения</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участвовать в несложных учебных проектах с использованием материалов на иностранном языке с применением информационно-коммуникативных технологий, соблюдая правила информационной безопасности при работе в Интер</w:t>
      </w:r>
      <w:bookmarkStart w:id="13" w:name="_GoBack"/>
      <w:bookmarkEnd w:id="13"/>
      <w:r w:rsidRPr="00BE2ED4">
        <w:rPr>
          <w:rFonts w:ascii="Times New Roman" w:hAnsi="Times New Roman" w:cs="Times New Roman"/>
          <w:sz w:val="28"/>
          <w:szCs w:val="28"/>
          <w:lang w:val="ru-RU"/>
        </w:rPr>
        <w:t>нете;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использовать иноязычные словари и справочники, в том числе информационно-справочные системы, в электронной форме;</w:t>
      </w:r>
    </w:p>
    <w:p w:rsidR="009B2154" w:rsidRPr="00BE2ED4" w:rsidRDefault="00A2387E" w:rsidP="00BE2ED4">
      <w:pPr>
        <w:jc w:val="both"/>
        <w:rPr>
          <w:rFonts w:ascii="Times New Roman" w:hAnsi="Times New Roman" w:cs="Times New Roman"/>
          <w:sz w:val="28"/>
          <w:szCs w:val="28"/>
          <w:lang w:val="ru-RU"/>
        </w:rPr>
      </w:pPr>
      <w:r w:rsidRPr="00BE2ED4">
        <w:rPr>
          <w:rFonts w:ascii="Times New Roman" w:hAnsi="Times New Roman" w:cs="Times New Roman"/>
          <w:sz w:val="28"/>
          <w:szCs w:val="28"/>
          <w:lang w:val="ru-RU"/>
        </w:rPr>
        <w:t>достигать взаимопонимания в процессе устного и письменного общения с носителями иностранного языка, людьми другой культуры;</w:t>
      </w:r>
    </w:p>
    <w:p w:rsidR="009B2154" w:rsidRPr="00BE2ED4" w:rsidRDefault="00A2387E" w:rsidP="00BE2ED4">
      <w:pPr>
        <w:jc w:val="both"/>
        <w:rPr>
          <w:rFonts w:ascii="Times New Roman" w:hAnsi="Times New Roman" w:cs="Times New Roman"/>
          <w:sz w:val="28"/>
          <w:szCs w:val="28"/>
          <w:lang w:val="ru-RU"/>
        </w:rPr>
      </w:pPr>
      <w:bookmarkStart w:id="14" w:name="block-45414798_Копия_1"/>
      <w:r w:rsidRPr="00BE2ED4">
        <w:rPr>
          <w:rFonts w:ascii="Times New Roman" w:hAnsi="Times New Roman" w:cs="Times New Roman"/>
          <w:sz w:val="28"/>
          <w:szCs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bookmarkStart w:id="15" w:name="block-45414798"/>
      <w:bookmarkEnd w:id="14"/>
      <w:r w:rsidR="006A544E" w:rsidRPr="00BE2ED4">
        <w:rPr>
          <w:rFonts w:ascii="Times New Roman" w:hAnsi="Times New Roman" w:cs="Times New Roman"/>
          <w:sz w:val="28"/>
          <w:szCs w:val="28"/>
          <w:lang w:val="ru-RU"/>
        </w:rPr>
        <w:t>.</w:t>
      </w:r>
    </w:p>
    <w:p w:rsidR="006A544E" w:rsidRPr="00BE2ED4" w:rsidRDefault="006A544E" w:rsidP="006A544E">
      <w:pPr>
        <w:rPr>
          <w:rFonts w:ascii="Times New Roman" w:hAnsi="Times New Roman" w:cs="Times New Roman"/>
          <w:sz w:val="24"/>
          <w:szCs w:val="24"/>
          <w:lang w:val="ru-RU"/>
        </w:rPr>
        <w:sectPr w:rsidR="006A544E" w:rsidRPr="00BE2ED4">
          <w:pgSz w:w="11906" w:h="16383"/>
          <w:pgMar w:top="1440" w:right="1440" w:bottom="1440" w:left="1440" w:header="0" w:footer="0" w:gutter="0"/>
          <w:cols w:space="720"/>
          <w:formProt w:val="0"/>
          <w:docGrid w:linePitch="100" w:charSpace="4096"/>
        </w:sectPr>
      </w:pPr>
    </w:p>
    <w:bookmarkEnd w:id="15"/>
    <w:p w:rsidR="009B2154" w:rsidRPr="00BE2ED4" w:rsidRDefault="00A2387E" w:rsidP="006A544E">
      <w:pPr>
        <w:rPr>
          <w:rFonts w:ascii="Times New Roman" w:hAnsi="Times New Roman" w:cs="Times New Roman"/>
          <w:sz w:val="24"/>
          <w:szCs w:val="24"/>
        </w:rPr>
      </w:pPr>
      <w:r w:rsidRPr="00BE2ED4">
        <w:rPr>
          <w:rFonts w:ascii="Times New Roman" w:hAnsi="Times New Roman" w:cs="Times New Roman"/>
          <w:sz w:val="24"/>
          <w:szCs w:val="24"/>
        </w:rPr>
        <w:t xml:space="preserve">ТЕМАТИЧЕСКОЕ ПЛАНИРОВАНИЕ </w:t>
      </w:r>
    </w:p>
    <w:p w:rsidR="009B2154" w:rsidRPr="00BE2ED4" w:rsidRDefault="00A2387E" w:rsidP="006A544E">
      <w:pPr>
        <w:rPr>
          <w:rFonts w:ascii="Times New Roman" w:hAnsi="Times New Roman" w:cs="Times New Roman"/>
          <w:sz w:val="24"/>
          <w:szCs w:val="24"/>
        </w:rPr>
      </w:pPr>
      <w:r w:rsidRPr="00BE2ED4">
        <w:rPr>
          <w:rFonts w:ascii="Times New Roman" w:hAnsi="Times New Roman" w:cs="Times New Roman"/>
          <w:sz w:val="24"/>
          <w:szCs w:val="24"/>
        </w:rPr>
        <w:t xml:space="preserve"> 5 КЛАСС </w:t>
      </w:r>
    </w:p>
    <w:tbl>
      <w:tblPr>
        <w:tblW w:w="13743" w:type="dxa"/>
        <w:tblInd w:w="107" w:type="dxa"/>
        <w:tblLayout w:type="fixed"/>
        <w:tblCellMar>
          <w:top w:w="50" w:type="dxa"/>
          <w:left w:w="100" w:type="dxa"/>
        </w:tblCellMar>
        <w:tblLook w:val="04A0" w:firstRow="1" w:lastRow="0" w:firstColumn="1" w:lastColumn="0" w:noHBand="0" w:noVBand="1"/>
      </w:tblPr>
      <w:tblGrid>
        <w:gridCol w:w="589"/>
        <w:gridCol w:w="6067"/>
        <w:gridCol w:w="2268"/>
        <w:gridCol w:w="2268"/>
        <w:gridCol w:w="2551"/>
      </w:tblGrid>
      <w:tr w:rsidR="00C81214" w:rsidRPr="00BE2ED4" w:rsidTr="006A544E">
        <w:trPr>
          <w:trHeight w:val="144"/>
        </w:trPr>
        <w:tc>
          <w:tcPr>
            <w:tcW w:w="589" w:type="dxa"/>
            <w:vMerge w:val="restart"/>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 п/п </w:t>
            </w:r>
          </w:p>
          <w:p w:rsidR="00C81214" w:rsidRPr="00BE2ED4" w:rsidRDefault="00C81214" w:rsidP="006A544E">
            <w:pPr>
              <w:rPr>
                <w:rFonts w:ascii="Times New Roman" w:hAnsi="Times New Roman" w:cs="Times New Roman"/>
                <w:sz w:val="24"/>
                <w:szCs w:val="24"/>
              </w:rPr>
            </w:pPr>
          </w:p>
        </w:tc>
        <w:tc>
          <w:tcPr>
            <w:tcW w:w="6067" w:type="dxa"/>
            <w:vMerge w:val="restart"/>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Наименование разделов и тем программы </w:t>
            </w:r>
          </w:p>
          <w:p w:rsidR="00C81214" w:rsidRPr="00BE2ED4" w:rsidRDefault="00C81214" w:rsidP="006A544E">
            <w:pPr>
              <w:rPr>
                <w:rFonts w:ascii="Times New Roman" w:hAnsi="Times New Roman" w:cs="Times New Roman"/>
                <w:sz w:val="24"/>
                <w:szCs w:val="24"/>
              </w:rPr>
            </w:pPr>
          </w:p>
        </w:tc>
        <w:tc>
          <w:tcPr>
            <w:tcW w:w="4536" w:type="dxa"/>
            <w:gridSpan w:val="2"/>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Количество часов</w:t>
            </w:r>
          </w:p>
        </w:tc>
        <w:tc>
          <w:tcPr>
            <w:tcW w:w="2551" w:type="dxa"/>
            <w:vMerge w:val="restart"/>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Электронные (цифровые) образовательные ресурсы </w:t>
            </w:r>
          </w:p>
          <w:p w:rsidR="00C81214" w:rsidRPr="00BE2ED4" w:rsidRDefault="00C81214" w:rsidP="006A544E">
            <w:pPr>
              <w:rPr>
                <w:rFonts w:ascii="Times New Roman" w:hAnsi="Times New Roman" w:cs="Times New Roman"/>
                <w:sz w:val="24"/>
                <w:szCs w:val="24"/>
              </w:rPr>
            </w:pPr>
          </w:p>
        </w:tc>
      </w:tr>
      <w:tr w:rsidR="00C81214" w:rsidRPr="00BE2ED4" w:rsidTr="006A544E">
        <w:trPr>
          <w:trHeight w:val="144"/>
        </w:trPr>
        <w:tc>
          <w:tcPr>
            <w:tcW w:w="589" w:type="dxa"/>
            <w:vMerge/>
            <w:tcBorders>
              <w:left w:val="single" w:sz="6" w:space="0" w:color="000000"/>
              <w:bottom w:val="single" w:sz="6" w:space="0" w:color="000000"/>
              <w:right w:val="single" w:sz="6" w:space="0" w:color="000000"/>
            </w:tcBorders>
          </w:tcPr>
          <w:p w:rsidR="00C81214" w:rsidRPr="00BE2ED4" w:rsidRDefault="00C81214" w:rsidP="006A544E">
            <w:pPr>
              <w:rPr>
                <w:rFonts w:ascii="Times New Roman" w:hAnsi="Times New Roman" w:cs="Times New Roman"/>
                <w:sz w:val="24"/>
                <w:szCs w:val="24"/>
              </w:rPr>
            </w:pPr>
          </w:p>
        </w:tc>
        <w:tc>
          <w:tcPr>
            <w:tcW w:w="6067" w:type="dxa"/>
            <w:vMerge/>
            <w:tcBorders>
              <w:left w:val="single" w:sz="6" w:space="0" w:color="000000"/>
              <w:bottom w:val="single" w:sz="6" w:space="0" w:color="000000"/>
              <w:right w:val="single" w:sz="6" w:space="0" w:color="000000"/>
            </w:tcBorders>
          </w:tcPr>
          <w:p w:rsidR="00C81214" w:rsidRPr="00BE2ED4" w:rsidRDefault="00C81214" w:rsidP="006A544E">
            <w:pPr>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Всего </w:t>
            </w:r>
          </w:p>
          <w:p w:rsidR="00C81214" w:rsidRPr="00BE2ED4" w:rsidRDefault="00C81214" w:rsidP="006A544E">
            <w:pPr>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Контрольные работы </w:t>
            </w:r>
          </w:p>
          <w:p w:rsidR="00C81214" w:rsidRPr="00BE2ED4" w:rsidRDefault="00C81214" w:rsidP="006A544E">
            <w:pPr>
              <w:rPr>
                <w:rFonts w:ascii="Times New Roman" w:hAnsi="Times New Roman" w:cs="Times New Roman"/>
                <w:sz w:val="24"/>
                <w:szCs w:val="24"/>
              </w:rPr>
            </w:pPr>
          </w:p>
        </w:tc>
        <w:tc>
          <w:tcPr>
            <w:tcW w:w="2551" w:type="dxa"/>
            <w:vMerge/>
            <w:tcBorders>
              <w:left w:val="single" w:sz="6" w:space="0" w:color="000000"/>
              <w:bottom w:val="single" w:sz="6" w:space="0" w:color="000000"/>
              <w:right w:val="single" w:sz="6" w:space="0" w:color="000000"/>
            </w:tcBorders>
          </w:tcPr>
          <w:p w:rsidR="00C81214" w:rsidRPr="00BE2ED4" w:rsidRDefault="00C81214" w:rsidP="006A544E">
            <w:pPr>
              <w:rPr>
                <w:rFonts w:ascii="Times New Roman" w:hAnsi="Times New Roman" w:cs="Times New Roman"/>
                <w:sz w:val="24"/>
                <w:szCs w:val="24"/>
              </w:rPr>
            </w:pPr>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1</w:t>
            </w:r>
          </w:p>
        </w:tc>
        <w:tc>
          <w:tcPr>
            <w:tcW w:w="6067"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Моя семья. Мои друзья. Семейные праздники: Новый год</w:t>
            </w:r>
          </w:p>
        </w:tc>
        <w:tc>
          <w:tcPr>
            <w:tcW w:w="2268"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9 </w:t>
            </w:r>
          </w:p>
        </w:tc>
        <w:tc>
          <w:tcPr>
            <w:tcW w:w="2268"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c>
          <w:tcPr>
            <w:tcW w:w="2551"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2</w:t>
            </w:r>
          </w:p>
        </w:tc>
        <w:tc>
          <w:tcPr>
            <w:tcW w:w="6067"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Внешность и характер человека (литературного персонажа)</w:t>
            </w:r>
          </w:p>
        </w:tc>
        <w:tc>
          <w:tcPr>
            <w:tcW w:w="2268"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2 </w:t>
            </w:r>
          </w:p>
        </w:tc>
        <w:tc>
          <w:tcPr>
            <w:tcW w:w="2268"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c>
          <w:tcPr>
            <w:tcW w:w="2551"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3</w:t>
            </w:r>
          </w:p>
        </w:tc>
        <w:tc>
          <w:tcPr>
            <w:tcW w:w="6067"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Досуг и увлечения (хобби) современного подростка (чтение, кино, спорт)</w:t>
            </w:r>
          </w:p>
        </w:tc>
        <w:tc>
          <w:tcPr>
            <w:tcW w:w="2268"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10 </w:t>
            </w:r>
          </w:p>
        </w:tc>
        <w:tc>
          <w:tcPr>
            <w:tcW w:w="2268"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c>
          <w:tcPr>
            <w:tcW w:w="2551"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4</w:t>
            </w:r>
          </w:p>
        </w:tc>
        <w:tc>
          <w:tcPr>
            <w:tcW w:w="6067"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Здоровый образ жизни: режим труда и отдыха, здоровое питание</w:t>
            </w:r>
          </w:p>
        </w:tc>
        <w:tc>
          <w:tcPr>
            <w:tcW w:w="2268"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6 </w:t>
            </w:r>
          </w:p>
        </w:tc>
        <w:tc>
          <w:tcPr>
            <w:tcW w:w="2268"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c>
          <w:tcPr>
            <w:tcW w:w="2551"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5</w:t>
            </w:r>
          </w:p>
        </w:tc>
        <w:tc>
          <w:tcPr>
            <w:tcW w:w="6067"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Покупки: продукты питания</w:t>
            </w:r>
          </w:p>
        </w:tc>
        <w:tc>
          <w:tcPr>
            <w:tcW w:w="2268"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 2 </w:t>
            </w:r>
          </w:p>
        </w:tc>
        <w:tc>
          <w:tcPr>
            <w:tcW w:w="2268"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c>
          <w:tcPr>
            <w:tcW w:w="2551"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6</w:t>
            </w:r>
          </w:p>
        </w:tc>
        <w:tc>
          <w:tcPr>
            <w:tcW w:w="6067"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Школа, школьная жизнь, школьная форма, изучаемые предметы, школьные принадлежности. </w:t>
            </w:r>
            <w:r w:rsidRPr="00BE2ED4">
              <w:rPr>
                <w:rFonts w:ascii="Times New Roman" w:hAnsi="Times New Roman" w:cs="Times New Roman"/>
                <w:sz w:val="24"/>
                <w:szCs w:val="24"/>
              </w:rPr>
              <w:t>Переписка с иностранными сверстниками</w:t>
            </w:r>
          </w:p>
        </w:tc>
        <w:tc>
          <w:tcPr>
            <w:tcW w:w="2268"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 14 </w:t>
            </w:r>
          </w:p>
        </w:tc>
        <w:tc>
          <w:tcPr>
            <w:tcW w:w="2268"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2551"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7</w:t>
            </w:r>
          </w:p>
        </w:tc>
        <w:tc>
          <w:tcPr>
            <w:tcW w:w="6067"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Каникулы в различное время года. </w:t>
            </w:r>
            <w:r w:rsidRPr="00BE2ED4">
              <w:rPr>
                <w:rFonts w:ascii="Times New Roman" w:hAnsi="Times New Roman" w:cs="Times New Roman"/>
                <w:sz w:val="24"/>
                <w:szCs w:val="24"/>
              </w:rPr>
              <w:t>Виды отдыха</w:t>
            </w:r>
          </w:p>
        </w:tc>
        <w:tc>
          <w:tcPr>
            <w:tcW w:w="2268"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 5 </w:t>
            </w:r>
          </w:p>
        </w:tc>
        <w:tc>
          <w:tcPr>
            <w:tcW w:w="2268"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c>
          <w:tcPr>
            <w:tcW w:w="2551"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8</w:t>
            </w:r>
          </w:p>
        </w:tc>
        <w:tc>
          <w:tcPr>
            <w:tcW w:w="6067"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Природа: дикие и домашние животные</w:t>
            </w:r>
          </w:p>
        </w:tc>
        <w:tc>
          <w:tcPr>
            <w:tcW w:w="2268"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7 </w:t>
            </w:r>
          </w:p>
        </w:tc>
        <w:tc>
          <w:tcPr>
            <w:tcW w:w="2268"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c>
          <w:tcPr>
            <w:tcW w:w="2551"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9</w:t>
            </w:r>
          </w:p>
        </w:tc>
        <w:tc>
          <w:tcPr>
            <w:tcW w:w="6067"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Родной город (село). Транспорт</w:t>
            </w:r>
          </w:p>
        </w:tc>
        <w:tc>
          <w:tcPr>
            <w:tcW w:w="2268"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 4 </w:t>
            </w:r>
          </w:p>
        </w:tc>
        <w:tc>
          <w:tcPr>
            <w:tcW w:w="2268"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c>
          <w:tcPr>
            <w:tcW w:w="2551"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10</w:t>
            </w:r>
          </w:p>
        </w:tc>
        <w:tc>
          <w:tcPr>
            <w:tcW w:w="6067"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 xml:space="preserve">Родная страна и страна (страны) изучаемого языка. </w:t>
            </w:r>
            <w:proofErr w:type="gramStart"/>
            <w:r w:rsidRPr="00BE2ED4">
              <w:rPr>
                <w:rFonts w:ascii="Times New Roman" w:hAnsi="Times New Roman" w:cs="Times New Roman"/>
                <w:sz w:val="24"/>
                <w:szCs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2268"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6 </w:t>
            </w:r>
          </w:p>
        </w:tc>
        <w:tc>
          <w:tcPr>
            <w:tcW w:w="2268"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c>
          <w:tcPr>
            <w:tcW w:w="2551"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11</w:t>
            </w:r>
          </w:p>
        </w:tc>
        <w:tc>
          <w:tcPr>
            <w:tcW w:w="6067"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Выдающиеся люди родной страны и страны (стран) изучаемого языка</w:t>
            </w:r>
          </w:p>
        </w:tc>
        <w:tc>
          <w:tcPr>
            <w:tcW w:w="2268"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3 </w:t>
            </w:r>
          </w:p>
        </w:tc>
        <w:tc>
          <w:tcPr>
            <w:tcW w:w="2268"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2551"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r>
      <w:tr w:rsidR="00C81214" w:rsidRPr="00BE2ED4" w:rsidTr="006A544E">
        <w:trPr>
          <w:trHeight w:val="144"/>
        </w:trPr>
        <w:tc>
          <w:tcPr>
            <w:tcW w:w="6656" w:type="dxa"/>
            <w:gridSpan w:val="2"/>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ОБЩЕЕ КОЛИЧЕСТВО ЧАСОВ ПО ПРОГРАММЕ</w:t>
            </w:r>
          </w:p>
        </w:tc>
        <w:tc>
          <w:tcPr>
            <w:tcW w:w="2268"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68 </w:t>
            </w:r>
          </w:p>
        </w:tc>
        <w:tc>
          <w:tcPr>
            <w:tcW w:w="2268"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 2 </w:t>
            </w:r>
          </w:p>
        </w:tc>
        <w:tc>
          <w:tcPr>
            <w:tcW w:w="2551"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r>
    </w:tbl>
    <w:p w:rsidR="009B2154" w:rsidRPr="00BE2ED4" w:rsidRDefault="009B2154" w:rsidP="006A544E">
      <w:pPr>
        <w:rPr>
          <w:rFonts w:ascii="Times New Roman" w:hAnsi="Times New Roman" w:cs="Times New Roman"/>
          <w:sz w:val="24"/>
          <w:szCs w:val="24"/>
          <w:lang w:val="ru-RU"/>
        </w:rPr>
        <w:sectPr w:rsidR="009B2154" w:rsidRPr="00BE2ED4">
          <w:pgSz w:w="16383" w:h="11906" w:orient="landscape"/>
          <w:pgMar w:top="1440" w:right="1440" w:bottom="1440" w:left="1440" w:header="0" w:footer="0" w:gutter="0"/>
          <w:cols w:space="720"/>
          <w:formProt w:val="0"/>
          <w:docGrid w:linePitch="100" w:charSpace="4096"/>
        </w:sectPr>
      </w:pPr>
    </w:p>
    <w:p w:rsidR="009B2154" w:rsidRPr="00BE2ED4" w:rsidRDefault="00A2387E" w:rsidP="006A544E">
      <w:pPr>
        <w:rPr>
          <w:rFonts w:ascii="Times New Roman" w:hAnsi="Times New Roman" w:cs="Times New Roman"/>
          <w:sz w:val="24"/>
          <w:szCs w:val="24"/>
        </w:rPr>
      </w:pPr>
      <w:r w:rsidRPr="00BE2ED4">
        <w:rPr>
          <w:rFonts w:ascii="Times New Roman" w:hAnsi="Times New Roman" w:cs="Times New Roman"/>
          <w:sz w:val="24"/>
          <w:szCs w:val="24"/>
        </w:rPr>
        <w:t xml:space="preserve"> 6 КЛАСС </w:t>
      </w:r>
    </w:p>
    <w:tbl>
      <w:tblPr>
        <w:tblW w:w="14027" w:type="dxa"/>
        <w:tblInd w:w="107" w:type="dxa"/>
        <w:tblLayout w:type="fixed"/>
        <w:tblCellMar>
          <w:top w:w="50" w:type="dxa"/>
          <w:left w:w="100" w:type="dxa"/>
        </w:tblCellMar>
        <w:tblLook w:val="04A0" w:firstRow="1" w:lastRow="0" w:firstColumn="1" w:lastColumn="0" w:noHBand="0" w:noVBand="1"/>
      </w:tblPr>
      <w:tblGrid>
        <w:gridCol w:w="589"/>
        <w:gridCol w:w="4649"/>
        <w:gridCol w:w="1134"/>
        <w:gridCol w:w="1418"/>
        <w:gridCol w:w="6237"/>
      </w:tblGrid>
      <w:tr w:rsidR="00C81214" w:rsidRPr="00BE2ED4" w:rsidTr="006A544E">
        <w:trPr>
          <w:trHeight w:val="144"/>
        </w:trPr>
        <w:tc>
          <w:tcPr>
            <w:tcW w:w="589" w:type="dxa"/>
            <w:vMerge w:val="restart"/>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 п/п </w:t>
            </w:r>
          </w:p>
          <w:p w:rsidR="00C81214" w:rsidRPr="00BE2ED4" w:rsidRDefault="00C81214" w:rsidP="006A544E">
            <w:pPr>
              <w:rPr>
                <w:rFonts w:ascii="Times New Roman" w:hAnsi="Times New Roman" w:cs="Times New Roman"/>
                <w:sz w:val="24"/>
                <w:szCs w:val="24"/>
              </w:rPr>
            </w:pPr>
          </w:p>
        </w:tc>
        <w:tc>
          <w:tcPr>
            <w:tcW w:w="4649" w:type="dxa"/>
            <w:vMerge w:val="restart"/>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Наименование разделов и тем программы </w:t>
            </w:r>
          </w:p>
          <w:p w:rsidR="00C81214" w:rsidRPr="00BE2ED4" w:rsidRDefault="00C81214" w:rsidP="006A544E">
            <w:pPr>
              <w:rPr>
                <w:rFonts w:ascii="Times New Roman" w:hAnsi="Times New Roman" w:cs="Times New Roman"/>
                <w:sz w:val="24"/>
                <w:szCs w:val="24"/>
              </w:rPr>
            </w:pPr>
          </w:p>
        </w:tc>
        <w:tc>
          <w:tcPr>
            <w:tcW w:w="2552" w:type="dxa"/>
            <w:gridSpan w:val="2"/>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Количество часов</w:t>
            </w:r>
          </w:p>
        </w:tc>
        <w:tc>
          <w:tcPr>
            <w:tcW w:w="6237" w:type="dxa"/>
            <w:vMerge w:val="restart"/>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Электронные (цифровые) образовательные ресурсы </w:t>
            </w:r>
          </w:p>
          <w:p w:rsidR="00C81214" w:rsidRPr="00BE2ED4" w:rsidRDefault="00C81214" w:rsidP="006A544E">
            <w:pPr>
              <w:rPr>
                <w:rFonts w:ascii="Times New Roman" w:hAnsi="Times New Roman" w:cs="Times New Roman"/>
                <w:sz w:val="24"/>
                <w:szCs w:val="24"/>
              </w:rPr>
            </w:pPr>
          </w:p>
        </w:tc>
      </w:tr>
      <w:tr w:rsidR="00C81214" w:rsidRPr="00BE2ED4" w:rsidTr="006A544E">
        <w:trPr>
          <w:trHeight w:val="144"/>
        </w:trPr>
        <w:tc>
          <w:tcPr>
            <w:tcW w:w="589" w:type="dxa"/>
            <w:vMerge/>
            <w:tcBorders>
              <w:left w:val="single" w:sz="6" w:space="0" w:color="000000"/>
              <w:bottom w:val="single" w:sz="6" w:space="0" w:color="000000"/>
              <w:right w:val="single" w:sz="6" w:space="0" w:color="000000"/>
            </w:tcBorders>
          </w:tcPr>
          <w:p w:rsidR="00C81214" w:rsidRPr="00BE2ED4" w:rsidRDefault="00C81214" w:rsidP="006A544E">
            <w:pPr>
              <w:rPr>
                <w:rFonts w:ascii="Times New Roman" w:hAnsi="Times New Roman" w:cs="Times New Roman"/>
                <w:sz w:val="24"/>
                <w:szCs w:val="24"/>
              </w:rPr>
            </w:pPr>
          </w:p>
        </w:tc>
        <w:tc>
          <w:tcPr>
            <w:tcW w:w="4649" w:type="dxa"/>
            <w:vMerge/>
            <w:tcBorders>
              <w:left w:val="single" w:sz="6" w:space="0" w:color="000000"/>
              <w:bottom w:val="single" w:sz="6" w:space="0" w:color="000000"/>
              <w:right w:val="single" w:sz="6" w:space="0" w:color="000000"/>
            </w:tcBorders>
          </w:tcPr>
          <w:p w:rsidR="00C81214" w:rsidRPr="00BE2ED4" w:rsidRDefault="00C81214" w:rsidP="006A544E">
            <w:pPr>
              <w:rPr>
                <w:rFonts w:ascii="Times New Roman" w:hAnsi="Times New Roman" w:cs="Times New Roman"/>
                <w:sz w:val="24"/>
                <w:szCs w:val="24"/>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Всего </w:t>
            </w:r>
          </w:p>
          <w:p w:rsidR="00C81214" w:rsidRPr="00BE2ED4" w:rsidRDefault="00C81214" w:rsidP="006A544E">
            <w:pPr>
              <w:rPr>
                <w:rFonts w:ascii="Times New Roman" w:hAnsi="Times New Roman" w:cs="Times New Roman"/>
                <w:sz w:val="24"/>
                <w:szCs w:val="24"/>
              </w:rPr>
            </w:pPr>
          </w:p>
        </w:tc>
        <w:tc>
          <w:tcPr>
            <w:tcW w:w="1418"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Контрольные работы </w:t>
            </w:r>
          </w:p>
          <w:p w:rsidR="00C81214" w:rsidRPr="00BE2ED4" w:rsidRDefault="00C81214" w:rsidP="006A544E">
            <w:pPr>
              <w:rPr>
                <w:rFonts w:ascii="Times New Roman" w:hAnsi="Times New Roman" w:cs="Times New Roman"/>
                <w:sz w:val="24"/>
                <w:szCs w:val="24"/>
              </w:rPr>
            </w:pPr>
          </w:p>
        </w:tc>
        <w:tc>
          <w:tcPr>
            <w:tcW w:w="6237" w:type="dxa"/>
            <w:vMerge/>
            <w:tcBorders>
              <w:left w:val="single" w:sz="6" w:space="0" w:color="000000"/>
              <w:bottom w:val="single" w:sz="6" w:space="0" w:color="000000"/>
              <w:right w:val="single" w:sz="6" w:space="0" w:color="000000"/>
            </w:tcBorders>
          </w:tcPr>
          <w:p w:rsidR="00C81214" w:rsidRPr="00BE2ED4" w:rsidRDefault="00C81214" w:rsidP="006A544E">
            <w:pPr>
              <w:rPr>
                <w:rFonts w:ascii="Times New Roman" w:hAnsi="Times New Roman" w:cs="Times New Roman"/>
                <w:sz w:val="24"/>
                <w:szCs w:val="24"/>
              </w:rPr>
            </w:pPr>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1</w:t>
            </w:r>
          </w:p>
        </w:tc>
        <w:tc>
          <w:tcPr>
            <w:tcW w:w="464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Взаимоотношения в семье и с друзьями. </w:t>
            </w:r>
            <w:r w:rsidRPr="00BE2ED4">
              <w:rPr>
                <w:rFonts w:ascii="Times New Roman" w:hAnsi="Times New Roman" w:cs="Times New Roman"/>
                <w:sz w:val="24"/>
                <w:szCs w:val="24"/>
              </w:rPr>
              <w:t>Семейные праздники</w:t>
            </w:r>
          </w:p>
        </w:tc>
        <w:tc>
          <w:tcPr>
            <w:tcW w:w="113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 6 </w:t>
            </w:r>
          </w:p>
        </w:tc>
        <w:tc>
          <w:tcPr>
            <w:tcW w:w="1418"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c>
          <w:tcPr>
            <w:tcW w:w="6237"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hyperlink r:id="rId6" w:history="1">
              <w:r w:rsidRPr="00BE2ED4">
                <w:rPr>
                  <w:rStyle w:val="a8"/>
                  <w:rFonts w:ascii="Times New Roman" w:eastAsia="Times New Roman" w:hAnsi="Times New Roman" w:cs="Times New Roman"/>
                  <w:sz w:val="24"/>
                  <w:szCs w:val="24"/>
                </w:rPr>
                <w:t>https://resh.edu.ru/subject/lesson/1044/</w:t>
              </w:r>
            </w:hyperlink>
            <w:r w:rsidRPr="00BE2ED4">
              <w:rPr>
                <w:rFonts w:ascii="Times New Roman" w:eastAsia="Times New Roman" w:hAnsi="Times New Roman" w:cs="Times New Roman"/>
                <w:sz w:val="24"/>
                <w:szCs w:val="24"/>
              </w:rPr>
              <w:t xml:space="preserve"> </w:t>
            </w:r>
            <w:hyperlink r:id="rId7" w:history="1">
              <w:r w:rsidRPr="00BE2ED4">
                <w:rPr>
                  <w:rStyle w:val="a8"/>
                  <w:rFonts w:ascii="Times New Roman" w:eastAsia="Times New Roman" w:hAnsi="Times New Roman" w:cs="Times New Roman"/>
                  <w:sz w:val="24"/>
                  <w:szCs w:val="24"/>
                </w:rPr>
                <w:t>https://resh.edu.ru/subject/lesson/1045/</w:t>
              </w:r>
            </w:hyperlink>
            <w:r w:rsidRPr="00BE2ED4">
              <w:rPr>
                <w:rFonts w:ascii="Times New Roman" w:eastAsia="Times New Roman" w:hAnsi="Times New Roman" w:cs="Times New Roman"/>
                <w:sz w:val="24"/>
                <w:szCs w:val="24"/>
              </w:rPr>
              <w:t xml:space="preserve"> </w:t>
            </w:r>
            <w:hyperlink r:id="rId8" w:history="1">
              <w:r w:rsidRPr="00BE2ED4">
                <w:rPr>
                  <w:rStyle w:val="a8"/>
                  <w:rFonts w:ascii="Times New Roman" w:eastAsia="Times New Roman" w:hAnsi="Times New Roman" w:cs="Times New Roman"/>
                  <w:sz w:val="24"/>
                  <w:szCs w:val="24"/>
                </w:rPr>
                <w:t>https://resh.edu.ru/subject/lesson/1050/</w:t>
              </w:r>
            </w:hyperlink>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2</w:t>
            </w:r>
          </w:p>
        </w:tc>
        <w:tc>
          <w:tcPr>
            <w:tcW w:w="464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Внешность и характер человека (литературного персонажа)</w:t>
            </w:r>
          </w:p>
        </w:tc>
        <w:tc>
          <w:tcPr>
            <w:tcW w:w="113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6 </w:t>
            </w:r>
          </w:p>
        </w:tc>
        <w:tc>
          <w:tcPr>
            <w:tcW w:w="1418"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c>
          <w:tcPr>
            <w:tcW w:w="6237"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hyperlink r:id="rId9" w:history="1">
              <w:r w:rsidRPr="00BE2ED4">
                <w:rPr>
                  <w:rStyle w:val="a8"/>
                  <w:rFonts w:ascii="Times New Roman" w:eastAsia="Times New Roman" w:hAnsi="Times New Roman" w:cs="Times New Roman"/>
                  <w:sz w:val="24"/>
                  <w:szCs w:val="24"/>
                </w:rPr>
                <w:t>https://uchebnik.mos.ru/material_view/lesson_templates/1229058?menuReferrer=catalogue</w:t>
              </w:r>
            </w:hyperlink>
            <w:r w:rsidRPr="00BE2ED4">
              <w:rPr>
                <w:rFonts w:ascii="Times New Roman" w:eastAsia="Times New Roman" w:hAnsi="Times New Roman" w:cs="Times New Roman"/>
                <w:sz w:val="24"/>
                <w:szCs w:val="24"/>
              </w:rPr>
              <w:t xml:space="preserve"> Урок «Körperteile» (МЭШ) </w:t>
            </w:r>
            <w:hyperlink r:id="rId10" w:history="1">
              <w:r w:rsidRPr="00BE2ED4">
                <w:rPr>
                  <w:rStyle w:val="a8"/>
                  <w:rFonts w:ascii="Times New Roman" w:eastAsia="Times New Roman" w:hAnsi="Times New Roman" w:cs="Times New Roman"/>
                  <w:sz w:val="24"/>
                  <w:szCs w:val="24"/>
                </w:rPr>
                <w:t>https://uchebnik.mos.ru/material_view/lesson_templates/1726505?menuReferrer=catalogue</w:t>
              </w:r>
            </w:hyperlink>
            <w:r w:rsidRPr="00BE2ED4">
              <w:rPr>
                <w:rFonts w:ascii="Times New Roman" w:eastAsia="Times New Roman" w:hAnsi="Times New Roman" w:cs="Times New Roman"/>
                <w:sz w:val="24"/>
                <w:szCs w:val="24"/>
              </w:rPr>
              <w:t xml:space="preserve"> </w:t>
            </w:r>
            <w:hyperlink r:id="rId11" w:history="1">
              <w:r w:rsidRPr="00BE2ED4">
                <w:rPr>
                  <w:rStyle w:val="a8"/>
                  <w:rFonts w:ascii="Times New Roman" w:eastAsia="Times New Roman" w:hAnsi="Times New Roman" w:cs="Times New Roman"/>
                  <w:sz w:val="24"/>
                  <w:szCs w:val="24"/>
                </w:rPr>
                <w:t>https://resh.edu.ru/subject/lesson/5290/start/208845/</w:t>
              </w:r>
            </w:hyperlink>
            <w:r w:rsidRPr="00BE2ED4">
              <w:rPr>
                <w:rFonts w:ascii="Times New Roman" w:eastAsia="Times New Roman" w:hAnsi="Times New Roman" w:cs="Times New Roman"/>
                <w:sz w:val="24"/>
                <w:szCs w:val="24"/>
              </w:rPr>
              <w:t xml:space="preserve"> </w:t>
            </w:r>
            <w:hyperlink r:id="rId12" w:history="1">
              <w:r w:rsidRPr="00BE2ED4">
                <w:rPr>
                  <w:rStyle w:val="a8"/>
                  <w:rFonts w:ascii="Times New Roman" w:eastAsia="Times New Roman" w:hAnsi="Times New Roman" w:cs="Times New Roman"/>
                  <w:sz w:val="24"/>
                  <w:szCs w:val="24"/>
                </w:rPr>
                <w:t>https://resh.edu.ru/subject/lesson/7606/start/</w:t>
              </w:r>
            </w:hyperlink>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3</w:t>
            </w:r>
          </w:p>
        </w:tc>
        <w:tc>
          <w:tcPr>
            <w:tcW w:w="464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Досуг и увлечения (хобби) современного подростка (чтение, кино, театр, спорт)</w:t>
            </w:r>
          </w:p>
        </w:tc>
        <w:tc>
          <w:tcPr>
            <w:tcW w:w="113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8 </w:t>
            </w:r>
          </w:p>
        </w:tc>
        <w:tc>
          <w:tcPr>
            <w:tcW w:w="1418"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c>
          <w:tcPr>
            <w:tcW w:w="6237"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eastAsia="Times New Roman" w:hAnsi="Times New Roman" w:cs="Times New Roman"/>
                <w:sz w:val="24"/>
                <w:szCs w:val="24"/>
              </w:rPr>
              <w:t>Урок «So viele Hobbys</w:t>
            </w:r>
            <w:proofErr w:type="gramStart"/>
            <w:r w:rsidRPr="00BE2ED4">
              <w:rPr>
                <w:rFonts w:ascii="Times New Roman" w:eastAsia="Times New Roman" w:hAnsi="Times New Roman" w:cs="Times New Roman"/>
                <w:sz w:val="24"/>
                <w:szCs w:val="24"/>
              </w:rPr>
              <w:t>!»</w:t>
            </w:r>
            <w:proofErr w:type="gramEnd"/>
            <w:r w:rsidRPr="00BE2ED4">
              <w:rPr>
                <w:rFonts w:ascii="Times New Roman" w:eastAsia="Times New Roman" w:hAnsi="Times New Roman" w:cs="Times New Roman"/>
                <w:sz w:val="24"/>
                <w:szCs w:val="24"/>
              </w:rPr>
              <w:t xml:space="preserve"> (РЭШ) </w:t>
            </w:r>
            <w:hyperlink r:id="rId13" w:history="1">
              <w:r w:rsidRPr="00BE2ED4">
                <w:rPr>
                  <w:rStyle w:val="a8"/>
                  <w:rFonts w:ascii="Times New Roman" w:eastAsia="Times New Roman" w:hAnsi="Times New Roman" w:cs="Times New Roman"/>
                  <w:sz w:val="24"/>
                  <w:szCs w:val="24"/>
                </w:rPr>
                <w:t>https://resh.edu.ru/subject/lesson/7608/start/243562/</w:t>
              </w:r>
            </w:hyperlink>
            <w:r w:rsidRPr="00BE2ED4">
              <w:rPr>
                <w:rFonts w:ascii="Times New Roman" w:eastAsia="Times New Roman" w:hAnsi="Times New Roman" w:cs="Times New Roman"/>
                <w:sz w:val="24"/>
                <w:szCs w:val="24"/>
              </w:rPr>
              <w:t xml:space="preserve"> Урок «Im Theater und im Zirkus» (РЭШ) </w:t>
            </w:r>
            <w:hyperlink r:id="rId14" w:history="1">
              <w:r w:rsidRPr="00BE2ED4">
                <w:rPr>
                  <w:rStyle w:val="a8"/>
                  <w:rFonts w:ascii="Times New Roman" w:eastAsia="Times New Roman" w:hAnsi="Times New Roman" w:cs="Times New Roman"/>
                  <w:sz w:val="24"/>
                  <w:szCs w:val="24"/>
                </w:rPr>
                <w:t>https://resh.edu.ru/subject/lesson/7607/start/243376/</w:t>
              </w:r>
            </w:hyperlink>
            <w:r w:rsidRPr="00BE2ED4">
              <w:rPr>
                <w:rFonts w:ascii="Times New Roman" w:eastAsia="Times New Roman" w:hAnsi="Times New Roman" w:cs="Times New Roman"/>
                <w:sz w:val="24"/>
                <w:szCs w:val="24"/>
              </w:rPr>
              <w:t xml:space="preserve"> Урок «So viele Sportarten</w:t>
            </w:r>
            <w:proofErr w:type="gramStart"/>
            <w:r w:rsidRPr="00BE2ED4">
              <w:rPr>
                <w:rFonts w:ascii="Times New Roman" w:eastAsia="Times New Roman" w:hAnsi="Times New Roman" w:cs="Times New Roman"/>
                <w:sz w:val="24"/>
                <w:szCs w:val="24"/>
              </w:rPr>
              <w:t>!»</w:t>
            </w:r>
            <w:proofErr w:type="gramEnd"/>
            <w:r w:rsidRPr="00BE2ED4">
              <w:rPr>
                <w:rFonts w:ascii="Times New Roman" w:eastAsia="Times New Roman" w:hAnsi="Times New Roman" w:cs="Times New Roman"/>
                <w:sz w:val="24"/>
                <w:szCs w:val="24"/>
              </w:rPr>
              <w:t xml:space="preserve"> (РЭШ) </w:t>
            </w:r>
            <w:hyperlink r:id="rId15" w:history="1">
              <w:r w:rsidRPr="00BE2ED4">
                <w:rPr>
                  <w:rStyle w:val="a8"/>
                  <w:rFonts w:ascii="Times New Roman" w:eastAsia="Times New Roman" w:hAnsi="Times New Roman" w:cs="Times New Roman"/>
                  <w:sz w:val="24"/>
                  <w:szCs w:val="24"/>
                </w:rPr>
                <w:t>https://resh.edu.ru/subject/lesson/7612/start/243965/</w:t>
              </w:r>
            </w:hyperlink>
            <w:r w:rsidRPr="00BE2ED4">
              <w:rPr>
                <w:rFonts w:ascii="Times New Roman" w:eastAsia="Times New Roman" w:hAnsi="Times New Roman" w:cs="Times New Roman"/>
                <w:sz w:val="24"/>
                <w:szCs w:val="24"/>
              </w:rPr>
              <w:t xml:space="preserve"> Урок «Turnen macht gesund» (РЭШ) </w:t>
            </w:r>
            <w:hyperlink r:id="rId16" w:history="1">
              <w:r w:rsidRPr="00BE2ED4">
                <w:rPr>
                  <w:rStyle w:val="a8"/>
                  <w:rFonts w:ascii="Times New Roman" w:eastAsia="Times New Roman" w:hAnsi="Times New Roman" w:cs="Times New Roman"/>
                  <w:color w:val="0000FF"/>
                  <w:sz w:val="24"/>
                  <w:szCs w:val="24"/>
                </w:rPr>
                <w:t>https://resh.edu.ru/subjec</w:t>
              </w:r>
            </w:hyperlink>
            <w:hyperlink r:id="rId17" w:history="1">
              <w:r w:rsidRPr="00BE2ED4">
                <w:rPr>
                  <w:rStyle w:val="a8"/>
                  <w:rFonts w:ascii="Times New Roman" w:eastAsia="Times New Roman" w:hAnsi="Times New Roman" w:cs="Times New Roman"/>
                  <w:color w:val="0000FF"/>
                  <w:sz w:val="24"/>
                  <w:szCs w:val="24"/>
                </w:rPr>
                <w:t>t/lesson/7611/start/243841/</w:t>
              </w:r>
            </w:hyperlink>
            <w:r w:rsidRPr="00BE2ED4">
              <w:rPr>
                <w:rFonts w:ascii="Times New Roman" w:eastAsia="Times New Roman" w:hAnsi="Times New Roman" w:cs="Times New Roman"/>
                <w:sz w:val="24"/>
                <w:szCs w:val="24"/>
              </w:rPr>
              <w:t xml:space="preserve"> Урок «Fußballzeit» (РЭШ) </w:t>
            </w:r>
            <w:hyperlink r:id="rId18" w:history="1">
              <w:r w:rsidRPr="00BE2ED4">
                <w:rPr>
                  <w:rStyle w:val="a8"/>
                  <w:rFonts w:ascii="Times New Roman" w:eastAsia="Times New Roman" w:hAnsi="Times New Roman" w:cs="Times New Roman"/>
                  <w:sz w:val="24"/>
                  <w:szCs w:val="24"/>
                </w:rPr>
                <w:t>https://resh.edu.ru/subject/lesson/7609/start/303050/</w:t>
              </w:r>
            </w:hyperlink>
            <w:r w:rsidRPr="00BE2ED4">
              <w:rPr>
                <w:rFonts w:ascii="Times New Roman" w:eastAsia="Times New Roman" w:hAnsi="Times New Roman" w:cs="Times New Roman"/>
                <w:sz w:val="24"/>
                <w:szCs w:val="24"/>
              </w:rPr>
              <w:t xml:space="preserve"> Урок «Хобби» (МЭШ) </w:t>
            </w:r>
            <w:hyperlink r:id="rId19" w:history="1">
              <w:r w:rsidRPr="00BE2ED4">
                <w:rPr>
                  <w:rStyle w:val="a8"/>
                  <w:rFonts w:ascii="Times New Roman" w:eastAsia="Times New Roman" w:hAnsi="Times New Roman" w:cs="Times New Roman"/>
                  <w:sz w:val="24"/>
                  <w:szCs w:val="24"/>
                </w:rPr>
                <w:t>https://uchebnik.mos.ru/material_view/lesson_templates/405541?menuReferrer=catalogue</w:t>
              </w:r>
            </w:hyperlink>
            <w:r w:rsidRPr="00BE2ED4">
              <w:rPr>
                <w:rFonts w:ascii="Times New Roman" w:eastAsia="Times New Roman" w:hAnsi="Times New Roman" w:cs="Times New Roman"/>
                <w:sz w:val="24"/>
                <w:szCs w:val="24"/>
              </w:rPr>
              <w:t xml:space="preserve"> Урок «Hobby. Wortschatz und Grammatik trainieren» (МЭШ) </w:t>
            </w:r>
            <w:hyperlink r:id="rId20" w:history="1">
              <w:r w:rsidRPr="00BE2ED4">
                <w:rPr>
                  <w:rStyle w:val="a8"/>
                  <w:rFonts w:ascii="Times New Roman" w:eastAsia="Times New Roman" w:hAnsi="Times New Roman" w:cs="Times New Roman"/>
                  <w:sz w:val="24"/>
                  <w:szCs w:val="24"/>
                </w:rPr>
                <w:t>https://uchebnik.mos.ru/material_view/lesson_templates/2081028?menuReferrer=catalogue</w:t>
              </w:r>
            </w:hyperlink>
            <w:r w:rsidRPr="00BE2ED4">
              <w:rPr>
                <w:rFonts w:ascii="Times New Roman" w:eastAsia="Times New Roman" w:hAnsi="Times New Roman" w:cs="Times New Roman"/>
                <w:sz w:val="24"/>
                <w:szCs w:val="24"/>
              </w:rPr>
              <w:t xml:space="preserve"> Урок «Eine Woche - sieben Tage» (РЭШ) </w:t>
            </w:r>
            <w:hyperlink r:id="rId21" w:history="1">
              <w:r w:rsidRPr="00BE2ED4">
                <w:rPr>
                  <w:rStyle w:val="a8"/>
                  <w:rFonts w:ascii="Times New Roman" w:eastAsia="Times New Roman" w:hAnsi="Times New Roman" w:cs="Times New Roman"/>
                  <w:color w:val="0000FF"/>
                  <w:sz w:val="24"/>
                  <w:szCs w:val="24"/>
                </w:rPr>
                <w:t>https://resh.edu.ru/subject/lesson/1</w:t>
              </w:r>
            </w:hyperlink>
            <w:hyperlink r:id="rId22" w:history="1">
              <w:r w:rsidRPr="00BE2ED4">
                <w:rPr>
                  <w:rStyle w:val="a8"/>
                  <w:rFonts w:ascii="Times New Roman" w:eastAsia="Times New Roman" w:hAnsi="Times New Roman" w:cs="Times New Roman"/>
                  <w:color w:val="0000FF"/>
                  <w:sz w:val="24"/>
                  <w:szCs w:val="24"/>
                </w:rPr>
                <w:t>01/</w:t>
              </w:r>
            </w:hyperlink>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4</w:t>
            </w:r>
          </w:p>
        </w:tc>
        <w:tc>
          <w:tcPr>
            <w:tcW w:w="464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Здоровый образ жизни: режим труда и отдыха, фитнес, сбалансированное питание</w:t>
            </w:r>
          </w:p>
        </w:tc>
        <w:tc>
          <w:tcPr>
            <w:tcW w:w="113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8 </w:t>
            </w:r>
          </w:p>
        </w:tc>
        <w:tc>
          <w:tcPr>
            <w:tcW w:w="1418"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c>
          <w:tcPr>
            <w:tcW w:w="6237"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hyperlink r:id="rId23" w:history="1">
              <w:r w:rsidRPr="00BE2ED4">
                <w:rPr>
                  <w:rStyle w:val="a8"/>
                  <w:rFonts w:ascii="Times New Roman" w:eastAsia="Times New Roman" w:hAnsi="Times New Roman" w:cs="Times New Roman"/>
                  <w:sz w:val="24"/>
                  <w:szCs w:val="24"/>
                </w:rPr>
                <w:t>https://resh.edu.ru/subject/lesson/878/</w:t>
              </w:r>
            </w:hyperlink>
            <w:r w:rsidRPr="00BE2ED4">
              <w:rPr>
                <w:rFonts w:ascii="Times New Roman" w:eastAsia="Times New Roman" w:hAnsi="Times New Roman" w:cs="Times New Roman"/>
                <w:sz w:val="24"/>
                <w:szCs w:val="24"/>
              </w:rPr>
              <w:t xml:space="preserve"> </w:t>
            </w:r>
            <w:hyperlink r:id="rId24" w:history="1">
              <w:r w:rsidRPr="00BE2ED4">
                <w:rPr>
                  <w:rStyle w:val="a8"/>
                  <w:rFonts w:ascii="Times New Roman" w:eastAsia="Times New Roman" w:hAnsi="Times New Roman" w:cs="Times New Roman"/>
                  <w:color w:val="0000FF"/>
                  <w:sz w:val="24"/>
                  <w:szCs w:val="24"/>
                </w:rPr>
                <w:t>https</w:t>
              </w:r>
            </w:hyperlink>
            <w:hyperlink r:id="rId25" w:history="1">
              <w:r w:rsidRPr="00BE2ED4">
                <w:rPr>
                  <w:rStyle w:val="a8"/>
                  <w:rFonts w:ascii="Times New Roman" w:eastAsia="Times New Roman" w:hAnsi="Times New Roman" w:cs="Times New Roman"/>
                  <w:color w:val="0000FF"/>
                  <w:sz w:val="24"/>
                  <w:szCs w:val="24"/>
                </w:rPr>
                <w:t>://resh.edu.ru/subject/lesson/879/</w:t>
              </w:r>
            </w:hyperlink>
            <w:r w:rsidRPr="00BE2ED4">
              <w:rPr>
                <w:rFonts w:ascii="Times New Roman" w:eastAsia="Times New Roman" w:hAnsi="Times New Roman" w:cs="Times New Roman"/>
                <w:sz w:val="24"/>
                <w:szCs w:val="24"/>
              </w:rPr>
              <w:t xml:space="preserve"> </w:t>
            </w:r>
            <w:hyperlink r:id="rId26" w:history="1">
              <w:r w:rsidRPr="00BE2ED4">
                <w:rPr>
                  <w:rStyle w:val="a8"/>
                  <w:rFonts w:ascii="Times New Roman" w:eastAsia="Times New Roman" w:hAnsi="Times New Roman" w:cs="Times New Roman"/>
                  <w:sz w:val="24"/>
                  <w:szCs w:val="24"/>
                </w:rPr>
                <w:t>https://resh.edu.ru/subject/lesson/880/</w:t>
              </w:r>
            </w:hyperlink>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5</w:t>
            </w:r>
          </w:p>
        </w:tc>
        <w:tc>
          <w:tcPr>
            <w:tcW w:w="464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Покупки: продукты питания</w:t>
            </w:r>
          </w:p>
        </w:tc>
        <w:tc>
          <w:tcPr>
            <w:tcW w:w="113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 3 </w:t>
            </w:r>
          </w:p>
        </w:tc>
        <w:tc>
          <w:tcPr>
            <w:tcW w:w="1418"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c>
          <w:tcPr>
            <w:tcW w:w="6237"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hyperlink r:id="rId27" w:history="1">
              <w:r w:rsidRPr="00BE2ED4">
                <w:rPr>
                  <w:rStyle w:val="a8"/>
                  <w:rFonts w:ascii="Times New Roman" w:eastAsia="Times New Roman" w:hAnsi="Times New Roman" w:cs="Times New Roman"/>
                  <w:sz w:val="24"/>
                  <w:szCs w:val="24"/>
                </w:rPr>
                <w:t>https://resh.edu.ru/subject/lesson/884/</w:t>
              </w:r>
            </w:hyperlink>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6</w:t>
            </w:r>
          </w:p>
        </w:tc>
        <w:tc>
          <w:tcPr>
            <w:tcW w:w="464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Школа, школьная жизнь, изучаемые предметы, любимый предмет. </w:t>
            </w:r>
            <w:r w:rsidRPr="00BE2ED4">
              <w:rPr>
                <w:rFonts w:ascii="Times New Roman" w:hAnsi="Times New Roman" w:cs="Times New Roman"/>
                <w:sz w:val="24"/>
                <w:szCs w:val="24"/>
              </w:rPr>
              <w:t>Переписка с иностранными сверстниками</w:t>
            </w:r>
          </w:p>
        </w:tc>
        <w:tc>
          <w:tcPr>
            <w:tcW w:w="113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 6 </w:t>
            </w:r>
          </w:p>
        </w:tc>
        <w:tc>
          <w:tcPr>
            <w:tcW w:w="1418"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6237"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hyperlink r:id="rId28" w:history="1">
              <w:r w:rsidRPr="00BE2ED4">
                <w:rPr>
                  <w:rStyle w:val="a8"/>
                  <w:rFonts w:ascii="Times New Roman" w:eastAsia="Times New Roman" w:hAnsi="Times New Roman" w:cs="Times New Roman"/>
                  <w:sz w:val="24"/>
                  <w:szCs w:val="24"/>
                </w:rPr>
                <w:t>https://resh.edu.ru/subject/lesson/917/</w:t>
              </w:r>
            </w:hyperlink>
            <w:r w:rsidRPr="00BE2ED4">
              <w:rPr>
                <w:rFonts w:ascii="Times New Roman" w:eastAsia="Times New Roman" w:hAnsi="Times New Roman" w:cs="Times New Roman"/>
                <w:sz w:val="24"/>
                <w:szCs w:val="24"/>
              </w:rPr>
              <w:t xml:space="preserve"> </w:t>
            </w:r>
            <w:hyperlink r:id="rId29" w:history="1">
              <w:r w:rsidRPr="00BE2ED4">
                <w:rPr>
                  <w:rStyle w:val="a8"/>
                  <w:rFonts w:ascii="Times New Roman" w:eastAsia="Times New Roman" w:hAnsi="Times New Roman" w:cs="Times New Roman"/>
                  <w:sz w:val="24"/>
                  <w:szCs w:val="24"/>
                </w:rPr>
                <w:t>https://resh.edu.ru/subject/lesson/918/</w:t>
              </w:r>
            </w:hyperlink>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7</w:t>
            </w:r>
          </w:p>
        </w:tc>
        <w:tc>
          <w:tcPr>
            <w:tcW w:w="464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Каникулы в различное время года. Виды отдыха. Путешествия по России и иностранным странам</w:t>
            </w:r>
          </w:p>
        </w:tc>
        <w:tc>
          <w:tcPr>
            <w:tcW w:w="113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5 </w:t>
            </w:r>
          </w:p>
        </w:tc>
        <w:tc>
          <w:tcPr>
            <w:tcW w:w="1418"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c>
          <w:tcPr>
            <w:tcW w:w="6237"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hyperlink r:id="rId30" w:history="1">
              <w:r w:rsidRPr="00BE2ED4">
                <w:rPr>
                  <w:rStyle w:val="a8"/>
                  <w:rFonts w:ascii="Times New Roman" w:eastAsia="Times New Roman" w:hAnsi="Times New Roman" w:cs="Times New Roman"/>
                  <w:sz w:val="24"/>
                  <w:szCs w:val="24"/>
                </w:rPr>
                <w:t>https://resh.edu.ru/subject/lesson/1051/</w:t>
              </w:r>
            </w:hyperlink>
            <w:r w:rsidRPr="00BE2ED4">
              <w:rPr>
                <w:rFonts w:ascii="Times New Roman" w:eastAsia="Times New Roman" w:hAnsi="Times New Roman" w:cs="Times New Roman"/>
                <w:sz w:val="24"/>
                <w:szCs w:val="24"/>
              </w:rPr>
              <w:t xml:space="preserve"> </w:t>
            </w:r>
            <w:hyperlink r:id="rId31" w:history="1">
              <w:r w:rsidRPr="00BE2ED4">
                <w:rPr>
                  <w:rStyle w:val="a8"/>
                  <w:rFonts w:ascii="Times New Roman" w:eastAsia="Times New Roman" w:hAnsi="Times New Roman" w:cs="Times New Roman"/>
                  <w:sz w:val="24"/>
                  <w:szCs w:val="24"/>
                </w:rPr>
                <w:t>https://resh.edu.ru/subject/lesson/875/</w:t>
              </w:r>
            </w:hyperlink>
            <w:r w:rsidRPr="00BE2ED4">
              <w:rPr>
                <w:rFonts w:ascii="Times New Roman" w:eastAsia="Times New Roman" w:hAnsi="Times New Roman" w:cs="Times New Roman"/>
                <w:sz w:val="24"/>
                <w:szCs w:val="24"/>
              </w:rPr>
              <w:t xml:space="preserve"> </w:t>
            </w:r>
            <w:hyperlink r:id="rId32" w:history="1">
              <w:r w:rsidRPr="00BE2ED4">
                <w:rPr>
                  <w:rStyle w:val="a8"/>
                  <w:rFonts w:ascii="Times New Roman" w:eastAsia="Times New Roman" w:hAnsi="Times New Roman" w:cs="Times New Roman"/>
                  <w:sz w:val="24"/>
                  <w:szCs w:val="24"/>
                </w:rPr>
                <w:t>https://resh.edu.ru/subject/lesson/1047/</w:t>
              </w:r>
            </w:hyperlink>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8</w:t>
            </w:r>
          </w:p>
        </w:tc>
        <w:tc>
          <w:tcPr>
            <w:tcW w:w="464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Природа: дикие и домашние животные. </w:t>
            </w:r>
            <w:r w:rsidRPr="00BE2ED4">
              <w:rPr>
                <w:rFonts w:ascii="Times New Roman" w:hAnsi="Times New Roman" w:cs="Times New Roman"/>
                <w:sz w:val="24"/>
                <w:szCs w:val="24"/>
              </w:rPr>
              <w:t>Климат, погода</w:t>
            </w:r>
          </w:p>
        </w:tc>
        <w:tc>
          <w:tcPr>
            <w:tcW w:w="113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 4 </w:t>
            </w:r>
          </w:p>
        </w:tc>
        <w:tc>
          <w:tcPr>
            <w:tcW w:w="1418"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c>
          <w:tcPr>
            <w:tcW w:w="6237"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hyperlink r:id="rId33" w:history="1">
              <w:r w:rsidRPr="00BE2ED4">
                <w:rPr>
                  <w:rStyle w:val="a8"/>
                  <w:rFonts w:ascii="Times New Roman" w:eastAsia="Times New Roman" w:hAnsi="Times New Roman" w:cs="Times New Roman"/>
                  <w:sz w:val="24"/>
                  <w:szCs w:val="24"/>
                </w:rPr>
                <w:t>https://resh.edu.ru/subject/lesson/1048/</w:t>
              </w:r>
            </w:hyperlink>
            <w:r w:rsidRPr="00BE2ED4">
              <w:rPr>
                <w:rFonts w:ascii="Times New Roman" w:eastAsia="Times New Roman" w:hAnsi="Times New Roman" w:cs="Times New Roman"/>
                <w:sz w:val="24"/>
                <w:szCs w:val="24"/>
              </w:rPr>
              <w:t xml:space="preserve"> </w:t>
            </w:r>
            <w:hyperlink r:id="rId34" w:history="1">
              <w:r w:rsidRPr="00BE2ED4">
                <w:rPr>
                  <w:rStyle w:val="a8"/>
                  <w:rFonts w:ascii="Times New Roman" w:eastAsia="Times New Roman" w:hAnsi="Times New Roman" w:cs="Times New Roman"/>
                  <w:sz w:val="24"/>
                  <w:szCs w:val="24"/>
                </w:rPr>
                <w:t>https://resh.edu.ru/subject/lesson/1052/</w:t>
              </w:r>
            </w:hyperlink>
            <w:r w:rsidRPr="00BE2ED4">
              <w:rPr>
                <w:rFonts w:ascii="Times New Roman" w:eastAsia="Times New Roman" w:hAnsi="Times New Roman" w:cs="Times New Roman"/>
                <w:sz w:val="24"/>
                <w:szCs w:val="24"/>
              </w:rPr>
              <w:t xml:space="preserve"> </w:t>
            </w:r>
            <w:hyperlink r:id="rId35" w:history="1">
              <w:r w:rsidRPr="00BE2ED4">
                <w:rPr>
                  <w:rStyle w:val="a8"/>
                  <w:rFonts w:ascii="Times New Roman" w:eastAsia="Times New Roman" w:hAnsi="Times New Roman" w:cs="Times New Roman"/>
                  <w:sz w:val="24"/>
                  <w:szCs w:val="24"/>
                </w:rPr>
                <w:t>https://resh.edu.ru/subject/lesson/1053/</w:t>
              </w:r>
            </w:hyperlink>
            <w:r w:rsidRPr="00BE2ED4">
              <w:rPr>
                <w:rFonts w:ascii="Times New Roman" w:eastAsia="Times New Roman" w:hAnsi="Times New Roman" w:cs="Times New Roman"/>
                <w:sz w:val="24"/>
                <w:szCs w:val="24"/>
              </w:rPr>
              <w:t xml:space="preserve"> </w:t>
            </w:r>
            <w:hyperlink r:id="rId36" w:history="1">
              <w:r w:rsidRPr="00BE2ED4">
                <w:rPr>
                  <w:rStyle w:val="a8"/>
                  <w:rFonts w:ascii="Times New Roman" w:eastAsia="Times New Roman" w:hAnsi="Times New Roman" w:cs="Times New Roman"/>
                  <w:sz w:val="24"/>
                  <w:szCs w:val="24"/>
                </w:rPr>
                <w:t>https://resh.edu.ru/subject/lesson/1054/</w:t>
              </w:r>
            </w:hyperlink>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9</w:t>
            </w:r>
          </w:p>
        </w:tc>
        <w:tc>
          <w:tcPr>
            <w:tcW w:w="464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Описание родного города (села)</w:t>
            </w:r>
          </w:p>
        </w:tc>
        <w:tc>
          <w:tcPr>
            <w:tcW w:w="113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 7 </w:t>
            </w:r>
          </w:p>
        </w:tc>
        <w:tc>
          <w:tcPr>
            <w:tcW w:w="1418"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c>
          <w:tcPr>
            <w:tcW w:w="6237"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eastAsia="Times New Roman" w:hAnsi="Times New Roman" w:cs="Times New Roman"/>
                <w:sz w:val="24"/>
                <w:szCs w:val="24"/>
              </w:rPr>
              <w:t xml:space="preserve">Урок «Die grobe bunte welt» (РЭШ) </w:t>
            </w:r>
            <w:hyperlink r:id="rId37" w:history="1">
              <w:r w:rsidRPr="00BE2ED4">
                <w:rPr>
                  <w:rStyle w:val="a8"/>
                  <w:rFonts w:ascii="Times New Roman" w:eastAsia="Times New Roman" w:hAnsi="Times New Roman" w:cs="Times New Roman"/>
                  <w:sz w:val="24"/>
                  <w:szCs w:val="24"/>
                </w:rPr>
                <w:t>https://resh.edu.ru/subject/lesson/84/</w:t>
              </w:r>
            </w:hyperlink>
            <w:r w:rsidRPr="00BE2ED4">
              <w:rPr>
                <w:rFonts w:ascii="Times New Roman" w:eastAsia="Times New Roman" w:hAnsi="Times New Roman" w:cs="Times New Roman"/>
                <w:sz w:val="24"/>
                <w:szCs w:val="24"/>
              </w:rPr>
              <w:t xml:space="preserve"> Видео «Unsere Heimat» (videouroki.net) </w:t>
            </w:r>
            <w:hyperlink r:id="rId38" w:history="1">
              <w:r w:rsidRPr="00BE2ED4">
                <w:rPr>
                  <w:rStyle w:val="a8"/>
                  <w:rFonts w:ascii="Times New Roman" w:eastAsia="Times New Roman" w:hAnsi="Times New Roman" w:cs="Times New Roman"/>
                  <w:color w:val="0000FF"/>
                  <w:sz w:val="24"/>
                  <w:szCs w:val="24"/>
                </w:rPr>
                <w:t>https://videouroki.net/blog/vidieourok-unsere</w:t>
              </w:r>
            </w:hyperlink>
            <w:hyperlink r:id="rId39" w:history="1">
              <w:r w:rsidRPr="00BE2ED4">
                <w:rPr>
                  <w:rStyle w:val="a8"/>
                  <w:rFonts w:ascii="Times New Roman" w:eastAsia="Times New Roman" w:hAnsi="Times New Roman" w:cs="Times New Roman"/>
                  <w:color w:val="0000FF"/>
                  <w:sz w:val="24"/>
                  <w:szCs w:val="24"/>
                </w:rPr>
                <w:t>-heimat.html</w:t>
              </w:r>
            </w:hyperlink>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10</w:t>
            </w:r>
          </w:p>
        </w:tc>
        <w:tc>
          <w:tcPr>
            <w:tcW w:w="464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 xml:space="preserve">Родная страна и страна (страны) изучаемого языка. </w:t>
            </w:r>
            <w:proofErr w:type="gramStart"/>
            <w:r w:rsidRPr="00BE2ED4">
              <w:rPr>
                <w:rFonts w:ascii="Times New Roman" w:hAnsi="Times New Roman" w:cs="Times New Roman"/>
                <w:sz w:val="24"/>
                <w:szCs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13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11 </w:t>
            </w:r>
          </w:p>
        </w:tc>
        <w:tc>
          <w:tcPr>
            <w:tcW w:w="1418"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6237"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hyperlink r:id="rId40" w:history="1">
              <w:r w:rsidRPr="00BE2ED4">
                <w:rPr>
                  <w:rStyle w:val="a8"/>
                  <w:rFonts w:ascii="Times New Roman" w:eastAsia="Times New Roman" w:hAnsi="Times New Roman" w:cs="Times New Roman"/>
                  <w:sz w:val="24"/>
                  <w:szCs w:val="24"/>
                </w:rPr>
                <w:t>https://resh.edu.ru/subject/lesson/919/</w:t>
              </w:r>
            </w:hyperlink>
            <w:r w:rsidRPr="00BE2ED4">
              <w:rPr>
                <w:rFonts w:ascii="Times New Roman" w:eastAsia="Times New Roman" w:hAnsi="Times New Roman" w:cs="Times New Roman"/>
                <w:sz w:val="24"/>
                <w:szCs w:val="24"/>
              </w:rPr>
              <w:t xml:space="preserve"> </w:t>
            </w:r>
            <w:hyperlink r:id="rId41" w:history="1">
              <w:r w:rsidRPr="00BE2ED4">
                <w:rPr>
                  <w:rStyle w:val="a8"/>
                  <w:rFonts w:ascii="Times New Roman" w:eastAsia="Times New Roman" w:hAnsi="Times New Roman" w:cs="Times New Roman"/>
                  <w:sz w:val="24"/>
                  <w:szCs w:val="24"/>
                </w:rPr>
                <w:t>https://resh.edu.ru/subject/lesson/882/</w:t>
              </w:r>
            </w:hyperlink>
            <w:r w:rsidRPr="00BE2ED4">
              <w:rPr>
                <w:rFonts w:ascii="Times New Roman" w:eastAsia="Times New Roman" w:hAnsi="Times New Roman" w:cs="Times New Roman"/>
                <w:sz w:val="24"/>
                <w:szCs w:val="24"/>
              </w:rPr>
              <w:t xml:space="preserve"> </w:t>
            </w:r>
            <w:hyperlink r:id="rId42" w:history="1">
              <w:r w:rsidRPr="00BE2ED4">
                <w:rPr>
                  <w:rStyle w:val="a8"/>
                  <w:rFonts w:ascii="Times New Roman" w:eastAsia="Times New Roman" w:hAnsi="Times New Roman" w:cs="Times New Roman"/>
                  <w:color w:val="0000FF"/>
                  <w:sz w:val="24"/>
                  <w:szCs w:val="24"/>
                </w:rPr>
                <w:t>https://resh.edu.ru/su</w:t>
              </w:r>
            </w:hyperlink>
            <w:hyperlink r:id="rId43" w:history="1">
              <w:r w:rsidRPr="00BE2ED4">
                <w:rPr>
                  <w:rStyle w:val="a8"/>
                  <w:rFonts w:ascii="Times New Roman" w:eastAsia="Times New Roman" w:hAnsi="Times New Roman" w:cs="Times New Roman"/>
                  <w:color w:val="0000FF"/>
                  <w:sz w:val="24"/>
                  <w:szCs w:val="24"/>
                </w:rPr>
                <w:t>bject/lesson/881/</w:t>
              </w:r>
            </w:hyperlink>
            <w:r w:rsidRPr="00BE2ED4">
              <w:rPr>
                <w:rFonts w:ascii="Times New Roman" w:eastAsia="Times New Roman" w:hAnsi="Times New Roman" w:cs="Times New Roman"/>
                <w:sz w:val="24"/>
                <w:szCs w:val="24"/>
              </w:rPr>
              <w:t xml:space="preserve"> </w:t>
            </w:r>
            <w:hyperlink r:id="rId44" w:history="1">
              <w:r w:rsidRPr="00BE2ED4">
                <w:rPr>
                  <w:rStyle w:val="a8"/>
                  <w:rFonts w:ascii="Times New Roman" w:eastAsia="Times New Roman" w:hAnsi="Times New Roman" w:cs="Times New Roman"/>
                  <w:sz w:val="24"/>
                  <w:szCs w:val="24"/>
                </w:rPr>
                <w:t>https://resh.edu.ru/subject/lesson/874/</w:t>
              </w:r>
            </w:hyperlink>
            <w:r w:rsidRPr="00BE2ED4">
              <w:rPr>
                <w:rFonts w:ascii="Times New Roman" w:eastAsia="Times New Roman" w:hAnsi="Times New Roman" w:cs="Times New Roman"/>
                <w:sz w:val="24"/>
                <w:szCs w:val="24"/>
              </w:rPr>
              <w:t xml:space="preserve"> </w:t>
            </w:r>
            <w:hyperlink r:id="rId45" w:history="1">
              <w:r w:rsidRPr="00BE2ED4">
                <w:rPr>
                  <w:rStyle w:val="a8"/>
                  <w:rFonts w:ascii="Times New Roman" w:eastAsia="Times New Roman" w:hAnsi="Times New Roman" w:cs="Times New Roman"/>
                  <w:sz w:val="24"/>
                  <w:szCs w:val="24"/>
                </w:rPr>
                <w:t>https://resh.edu.ru/subject/lesson/1046/</w:t>
              </w:r>
            </w:hyperlink>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11</w:t>
            </w:r>
          </w:p>
        </w:tc>
        <w:tc>
          <w:tcPr>
            <w:tcW w:w="464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Выдающиеся люди родной страны и страны (стран) изучаемого языка</w:t>
            </w:r>
          </w:p>
        </w:tc>
        <w:tc>
          <w:tcPr>
            <w:tcW w:w="113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4 </w:t>
            </w:r>
          </w:p>
        </w:tc>
        <w:tc>
          <w:tcPr>
            <w:tcW w:w="1418"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6237"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eastAsia="Times New Roman" w:hAnsi="Times New Roman" w:cs="Times New Roman"/>
                <w:sz w:val="24"/>
                <w:szCs w:val="24"/>
              </w:rPr>
              <w:t xml:space="preserve">Видео «Friedrich von Schiller» (videouroki.net) </w:t>
            </w:r>
            <w:hyperlink r:id="rId46" w:history="1">
              <w:r w:rsidRPr="00BE2ED4">
                <w:rPr>
                  <w:rStyle w:val="a8"/>
                  <w:rFonts w:ascii="Times New Roman" w:eastAsia="Times New Roman" w:hAnsi="Times New Roman" w:cs="Times New Roman"/>
                  <w:color w:val="0000FF"/>
                  <w:sz w:val="24"/>
                  <w:szCs w:val="24"/>
                </w:rPr>
                <w:t>https</w:t>
              </w:r>
            </w:hyperlink>
            <w:hyperlink r:id="rId47" w:history="1">
              <w:r w:rsidRPr="00BE2ED4">
                <w:rPr>
                  <w:rStyle w:val="a8"/>
                  <w:rFonts w:ascii="Times New Roman" w:eastAsia="Times New Roman" w:hAnsi="Times New Roman" w:cs="Times New Roman"/>
                  <w:color w:val="0000FF"/>
                  <w:sz w:val="24"/>
                  <w:szCs w:val="24"/>
                </w:rPr>
                <w:t>://</w:t>
              </w:r>
            </w:hyperlink>
            <w:hyperlink r:id="rId48" w:history="1">
              <w:r w:rsidRPr="00BE2ED4">
                <w:rPr>
                  <w:rStyle w:val="a8"/>
                  <w:rFonts w:ascii="Times New Roman" w:eastAsia="Times New Roman" w:hAnsi="Times New Roman" w:cs="Times New Roman"/>
                  <w:color w:val="000000"/>
                  <w:sz w:val="24"/>
                  <w:szCs w:val="24"/>
                </w:rPr>
                <w:t>videouroki</w:t>
              </w:r>
            </w:hyperlink>
            <w:hyperlink r:id="rId49" w:history="1">
              <w:r w:rsidRPr="00BE2ED4">
                <w:rPr>
                  <w:rStyle w:val="a8"/>
                  <w:rFonts w:ascii="Times New Roman" w:eastAsia="Times New Roman" w:hAnsi="Times New Roman" w:cs="Times New Roman"/>
                  <w:color w:val="000000"/>
                  <w:sz w:val="24"/>
                  <w:szCs w:val="24"/>
                </w:rPr>
                <w:t>.</w:t>
              </w:r>
            </w:hyperlink>
            <w:hyperlink r:id="rId50" w:history="1">
              <w:r w:rsidRPr="00BE2ED4">
                <w:rPr>
                  <w:rStyle w:val="a8"/>
                  <w:rFonts w:ascii="Times New Roman" w:eastAsia="Times New Roman" w:hAnsi="Times New Roman" w:cs="Times New Roman"/>
                  <w:color w:val="000000"/>
                  <w:sz w:val="24"/>
                  <w:szCs w:val="24"/>
                </w:rPr>
                <w:t>net</w:t>
              </w:r>
            </w:hyperlink>
            <w:hyperlink r:id="rId51" w:history="1">
              <w:r w:rsidRPr="00BE2ED4">
                <w:rPr>
                  <w:rStyle w:val="a8"/>
                  <w:rFonts w:ascii="Times New Roman" w:eastAsia="Times New Roman" w:hAnsi="Times New Roman" w:cs="Times New Roman"/>
                  <w:color w:val="000000"/>
                  <w:sz w:val="24"/>
                  <w:szCs w:val="24"/>
                </w:rPr>
                <w:t>/</w:t>
              </w:r>
            </w:hyperlink>
            <w:hyperlink r:id="rId52" w:history="1">
              <w:r w:rsidRPr="00BE2ED4">
                <w:rPr>
                  <w:rStyle w:val="a8"/>
                  <w:rFonts w:ascii="Times New Roman" w:eastAsia="Times New Roman" w:hAnsi="Times New Roman" w:cs="Times New Roman"/>
                  <w:color w:val="000000"/>
                  <w:sz w:val="24"/>
                  <w:szCs w:val="24"/>
                </w:rPr>
                <w:t>blog</w:t>
              </w:r>
            </w:hyperlink>
            <w:hyperlink r:id="rId53" w:history="1">
              <w:r w:rsidRPr="00BE2ED4">
                <w:rPr>
                  <w:rStyle w:val="a8"/>
                  <w:rFonts w:ascii="Times New Roman" w:eastAsia="Times New Roman" w:hAnsi="Times New Roman" w:cs="Times New Roman"/>
                  <w:color w:val="000000"/>
                  <w:sz w:val="24"/>
                  <w:szCs w:val="24"/>
                </w:rPr>
                <w:t>/</w:t>
              </w:r>
            </w:hyperlink>
            <w:hyperlink r:id="rId54" w:history="1">
              <w:r w:rsidRPr="00BE2ED4">
                <w:rPr>
                  <w:rStyle w:val="a8"/>
                  <w:rFonts w:ascii="Times New Roman" w:eastAsia="Times New Roman" w:hAnsi="Times New Roman" w:cs="Times New Roman"/>
                  <w:color w:val="000000"/>
                  <w:sz w:val="24"/>
                  <w:szCs w:val="24"/>
                </w:rPr>
                <w:t>vidie</w:t>
              </w:r>
            </w:hyperlink>
            <w:hyperlink r:id="rId55" w:history="1">
              <w:r w:rsidRPr="00BE2ED4">
                <w:rPr>
                  <w:rStyle w:val="a8"/>
                  <w:rFonts w:ascii="Times New Roman" w:eastAsia="Times New Roman" w:hAnsi="Times New Roman" w:cs="Times New Roman"/>
                  <w:color w:val="000000"/>
                  <w:sz w:val="24"/>
                  <w:szCs w:val="24"/>
                </w:rPr>
                <w:t>ourok</w:t>
              </w:r>
            </w:hyperlink>
            <w:hyperlink r:id="rId56" w:history="1">
              <w:r w:rsidRPr="00BE2ED4">
                <w:rPr>
                  <w:rStyle w:val="a8"/>
                  <w:rFonts w:ascii="Times New Roman" w:eastAsia="Times New Roman" w:hAnsi="Times New Roman" w:cs="Times New Roman"/>
                  <w:color w:val="000000"/>
                  <w:sz w:val="24"/>
                  <w:szCs w:val="24"/>
                </w:rPr>
                <w:t>-</w:t>
              </w:r>
            </w:hyperlink>
            <w:hyperlink r:id="rId57" w:history="1">
              <w:r w:rsidRPr="00BE2ED4">
                <w:rPr>
                  <w:rStyle w:val="a8"/>
                  <w:rFonts w:ascii="Times New Roman" w:eastAsia="Times New Roman" w:hAnsi="Times New Roman" w:cs="Times New Roman"/>
                  <w:color w:val="000000"/>
                  <w:sz w:val="24"/>
                  <w:szCs w:val="24"/>
                </w:rPr>
                <w:t>po</w:t>
              </w:r>
            </w:hyperlink>
            <w:hyperlink r:id="rId58" w:history="1">
              <w:r w:rsidRPr="00BE2ED4">
                <w:rPr>
                  <w:rStyle w:val="a8"/>
                  <w:rFonts w:ascii="Times New Roman" w:eastAsia="Times New Roman" w:hAnsi="Times New Roman" w:cs="Times New Roman"/>
                  <w:color w:val="000000"/>
                  <w:sz w:val="24"/>
                  <w:szCs w:val="24"/>
                </w:rPr>
                <w:t>-</w:t>
              </w:r>
            </w:hyperlink>
            <w:hyperlink r:id="rId59" w:history="1">
              <w:r w:rsidRPr="00BE2ED4">
                <w:rPr>
                  <w:rStyle w:val="a8"/>
                  <w:rFonts w:ascii="Times New Roman" w:eastAsia="Times New Roman" w:hAnsi="Times New Roman" w:cs="Times New Roman"/>
                  <w:color w:val="000000"/>
                  <w:sz w:val="24"/>
                  <w:szCs w:val="24"/>
                </w:rPr>
                <w:t>niemietskomu</w:t>
              </w:r>
            </w:hyperlink>
            <w:hyperlink r:id="rId60" w:history="1">
              <w:r w:rsidRPr="00BE2ED4">
                <w:rPr>
                  <w:rStyle w:val="a8"/>
                  <w:rFonts w:ascii="Times New Roman" w:eastAsia="Times New Roman" w:hAnsi="Times New Roman" w:cs="Times New Roman"/>
                  <w:color w:val="000000"/>
                  <w:sz w:val="24"/>
                  <w:szCs w:val="24"/>
                </w:rPr>
                <w:t>-</w:t>
              </w:r>
            </w:hyperlink>
            <w:hyperlink r:id="rId61" w:history="1">
              <w:r w:rsidRPr="00BE2ED4">
                <w:rPr>
                  <w:rStyle w:val="a8"/>
                  <w:rFonts w:ascii="Times New Roman" w:eastAsia="Times New Roman" w:hAnsi="Times New Roman" w:cs="Times New Roman"/>
                  <w:color w:val="000000"/>
                  <w:sz w:val="24"/>
                  <w:szCs w:val="24"/>
                </w:rPr>
                <w:t>iazyku</w:t>
              </w:r>
            </w:hyperlink>
            <w:hyperlink r:id="rId62" w:history="1">
              <w:r w:rsidRPr="00BE2ED4">
                <w:rPr>
                  <w:rStyle w:val="a8"/>
                  <w:rFonts w:ascii="Times New Roman" w:eastAsia="Times New Roman" w:hAnsi="Times New Roman" w:cs="Times New Roman"/>
                  <w:color w:val="000000"/>
                  <w:sz w:val="24"/>
                  <w:szCs w:val="24"/>
                </w:rPr>
                <w:t>-</w:t>
              </w:r>
            </w:hyperlink>
            <w:hyperlink r:id="rId63" w:history="1">
              <w:r w:rsidRPr="00BE2ED4">
                <w:rPr>
                  <w:rStyle w:val="a8"/>
                  <w:rFonts w:ascii="Times New Roman" w:eastAsia="Times New Roman" w:hAnsi="Times New Roman" w:cs="Times New Roman"/>
                  <w:color w:val="000000"/>
                  <w:sz w:val="24"/>
                  <w:szCs w:val="24"/>
                </w:rPr>
                <w:t>friedrich</w:t>
              </w:r>
            </w:hyperlink>
            <w:hyperlink r:id="rId64" w:history="1">
              <w:r w:rsidRPr="00BE2ED4">
                <w:rPr>
                  <w:rStyle w:val="a8"/>
                  <w:rFonts w:ascii="Times New Roman" w:eastAsia="Times New Roman" w:hAnsi="Times New Roman" w:cs="Times New Roman"/>
                  <w:color w:val="000000"/>
                  <w:sz w:val="24"/>
                  <w:szCs w:val="24"/>
                </w:rPr>
                <w:t>-</w:t>
              </w:r>
            </w:hyperlink>
            <w:hyperlink r:id="rId65" w:history="1">
              <w:r w:rsidRPr="00BE2ED4">
                <w:rPr>
                  <w:rStyle w:val="a8"/>
                  <w:rFonts w:ascii="Times New Roman" w:eastAsia="Times New Roman" w:hAnsi="Times New Roman" w:cs="Times New Roman"/>
                  <w:color w:val="000000"/>
                  <w:sz w:val="24"/>
                  <w:szCs w:val="24"/>
                </w:rPr>
                <w:t>von</w:t>
              </w:r>
            </w:hyperlink>
            <w:hyperlink r:id="rId66" w:history="1">
              <w:r w:rsidRPr="00BE2ED4">
                <w:rPr>
                  <w:rStyle w:val="a8"/>
                  <w:rFonts w:ascii="Times New Roman" w:eastAsia="Times New Roman" w:hAnsi="Times New Roman" w:cs="Times New Roman"/>
                  <w:color w:val="000000"/>
                  <w:sz w:val="24"/>
                  <w:szCs w:val="24"/>
                </w:rPr>
                <w:t>-</w:t>
              </w:r>
            </w:hyperlink>
            <w:hyperlink r:id="rId67" w:history="1">
              <w:r w:rsidRPr="00BE2ED4">
                <w:rPr>
                  <w:rStyle w:val="a8"/>
                  <w:rFonts w:ascii="Times New Roman" w:eastAsia="Times New Roman" w:hAnsi="Times New Roman" w:cs="Times New Roman"/>
                  <w:color w:val="000000"/>
                  <w:sz w:val="24"/>
                  <w:szCs w:val="24"/>
                </w:rPr>
                <w:t>schiller</w:t>
              </w:r>
            </w:hyperlink>
            <w:hyperlink r:id="rId68" w:history="1">
              <w:r w:rsidRPr="00BE2ED4">
                <w:rPr>
                  <w:rStyle w:val="a8"/>
                  <w:rFonts w:ascii="Times New Roman" w:eastAsia="Times New Roman" w:hAnsi="Times New Roman" w:cs="Times New Roman"/>
                  <w:color w:val="000000"/>
                  <w:sz w:val="24"/>
                  <w:szCs w:val="24"/>
                </w:rPr>
                <w:t>.</w:t>
              </w:r>
            </w:hyperlink>
            <w:hyperlink r:id="rId69" w:history="1">
              <w:r w:rsidRPr="00BE2ED4">
                <w:rPr>
                  <w:rStyle w:val="a8"/>
                  <w:rFonts w:ascii="Times New Roman" w:eastAsia="Times New Roman" w:hAnsi="Times New Roman" w:cs="Times New Roman"/>
                  <w:color w:val="000000"/>
                  <w:sz w:val="24"/>
                  <w:szCs w:val="24"/>
                </w:rPr>
                <w:t>html</w:t>
              </w:r>
            </w:hyperlink>
            <w:r w:rsidRPr="00BE2ED4">
              <w:rPr>
                <w:rFonts w:ascii="Times New Roman" w:eastAsia="Times New Roman" w:hAnsi="Times New Roman" w:cs="Times New Roman"/>
                <w:sz w:val="24"/>
                <w:szCs w:val="24"/>
              </w:rPr>
              <w:t xml:space="preserve"> </w:t>
            </w:r>
            <w:hyperlink r:id="rId70" w:history="1">
              <w:r w:rsidRPr="00BE2ED4">
                <w:rPr>
                  <w:rStyle w:val="a8"/>
                  <w:rFonts w:ascii="Times New Roman" w:eastAsia="Times New Roman" w:hAnsi="Times New Roman" w:cs="Times New Roman"/>
                  <w:color w:val="0000FF"/>
                  <w:sz w:val="24"/>
                  <w:szCs w:val="24"/>
                </w:rPr>
                <w:t>https</w:t>
              </w:r>
            </w:hyperlink>
            <w:hyperlink r:id="rId71" w:history="1">
              <w:r w:rsidRPr="00BE2ED4">
                <w:rPr>
                  <w:rStyle w:val="a8"/>
                  <w:rFonts w:ascii="Times New Roman" w:eastAsia="Times New Roman" w:hAnsi="Times New Roman" w:cs="Times New Roman"/>
                  <w:color w:val="0000FF"/>
                  <w:sz w:val="24"/>
                  <w:szCs w:val="24"/>
                </w:rPr>
                <w:t>://</w:t>
              </w:r>
            </w:hyperlink>
            <w:hyperlink r:id="rId72" w:history="1">
              <w:r w:rsidRPr="00BE2ED4">
                <w:rPr>
                  <w:rStyle w:val="a8"/>
                  <w:rFonts w:ascii="Times New Roman" w:eastAsia="Times New Roman" w:hAnsi="Times New Roman" w:cs="Times New Roman"/>
                  <w:color w:val="000000"/>
                  <w:sz w:val="24"/>
                  <w:szCs w:val="24"/>
                </w:rPr>
                <w:t>resh</w:t>
              </w:r>
            </w:hyperlink>
            <w:hyperlink r:id="rId73" w:history="1">
              <w:r w:rsidRPr="00BE2ED4">
                <w:rPr>
                  <w:rStyle w:val="a8"/>
                  <w:rFonts w:ascii="Times New Roman" w:eastAsia="Times New Roman" w:hAnsi="Times New Roman" w:cs="Times New Roman"/>
                  <w:color w:val="000000"/>
                  <w:sz w:val="24"/>
                  <w:szCs w:val="24"/>
                </w:rPr>
                <w:t>.</w:t>
              </w:r>
            </w:hyperlink>
            <w:hyperlink r:id="rId74" w:history="1">
              <w:r w:rsidRPr="00BE2ED4">
                <w:rPr>
                  <w:rStyle w:val="a8"/>
                  <w:rFonts w:ascii="Times New Roman" w:eastAsia="Times New Roman" w:hAnsi="Times New Roman" w:cs="Times New Roman"/>
                  <w:color w:val="000000"/>
                  <w:sz w:val="24"/>
                  <w:szCs w:val="24"/>
                </w:rPr>
                <w:t>edu</w:t>
              </w:r>
            </w:hyperlink>
            <w:hyperlink r:id="rId75" w:history="1">
              <w:r w:rsidRPr="00BE2ED4">
                <w:rPr>
                  <w:rStyle w:val="a8"/>
                  <w:rFonts w:ascii="Times New Roman" w:eastAsia="Times New Roman" w:hAnsi="Times New Roman" w:cs="Times New Roman"/>
                  <w:color w:val="000000"/>
                  <w:sz w:val="24"/>
                  <w:szCs w:val="24"/>
                  <w:lang w:val="ru-RU"/>
                </w:rPr>
                <w:t>.</w:t>
              </w:r>
            </w:hyperlink>
            <w:hyperlink r:id="rId76" w:history="1">
              <w:r w:rsidRPr="00BE2ED4">
                <w:rPr>
                  <w:rStyle w:val="a8"/>
                  <w:rFonts w:ascii="Times New Roman" w:eastAsia="Times New Roman" w:hAnsi="Times New Roman" w:cs="Times New Roman"/>
                  <w:color w:val="000000"/>
                  <w:sz w:val="24"/>
                  <w:szCs w:val="24"/>
                </w:rPr>
                <w:t>ru</w:t>
              </w:r>
            </w:hyperlink>
            <w:hyperlink r:id="rId77" w:history="1">
              <w:r w:rsidRPr="00BE2ED4">
                <w:rPr>
                  <w:rStyle w:val="a8"/>
                  <w:rFonts w:ascii="Times New Roman" w:eastAsia="Times New Roman" w:hAnsi="Times New Roman" w:cs="Times New Roman"/>
                  <w:color w:val="000000"/>
                  <w:sz w:val="24"/>
                  <w:szCs w:val="24"/>
                  <w:lang w:val="ru-RU"/>
                </w:rPr>
                <w:t>/</w:t>
              </w:r>
            </w:hyperlink>
            <w:hyperlink r:id="rId78" w:history="1">
              <w:r w:rsidRPr="00BE2ED4">
                <w:rPr>
                  <w:rStyle w:val="a8"/>
                  <w:rFonts w:ascii="Times New Roman" w:eastAsia="Times New Roman" w:hAnsi="Times New Roman" w:cs="Times New Roman"/>
                  <w:color w:val="000000"/>
                  <w:sz w:val="24"/>
                  <w:szCs w:val="24"/>
                </w:rPr>
                <w:t>subject</w:t>
              </w:r>
            </w:hyperlink>
            <w:hyperlink r:id="rId79" w:history="1">
              <w:r w:rsidRPr="00BE2ED4">
                <w:rPr>
                  <w:rStyle w:val="a8"/>
                  <w:rFonts w:ascii="Times New Roman" w:eastAsia="Times New Roman" w:hAnsi="Times New Roman" w:cs="Times New Roman"/>
                  <w:color w:val="000000"/>
                  <w:sz w:val="24"/>
                  <w:szCs w:val="24"/>
                  <w:lang w:val="ru-RU"/>
                </w:rPr>
                <w:t>/</w:t>
              </w:r>
            </w:hyperlink>
            <w:hyperlink r:id="rId80" w:history="1">
              <w:r w:rsidRPr="00BE2ED4">
                <w:rPr>
                  <w:rStyle w:val="a8"/>
                  <w:rFonts w:ascii="Times New Roman" w:eastAsia="Times New Roman" w:hAnsi="Times New Roman" w:cs="Times New Roman"/>
                  <w:color w:val="000000"/>
                  <w:sz w:val="24"/>
                  <w:szCs w:val="24"/>
                </w:rPr>
                <w:t>lesson</w:t>
              </w:r>
            </w:hyperlink>
            <w:hyperlink r:id="rId81" w:history="1">
              <w:r w:rsidRPr="00BE2ED4">
                <w:rPr>
                  <w:rStyle w:val="a8"/>
                  <w:rFonts w:ascii="Times New Roman" w:eastAsia="Times New Roman" w:hAnsi="Times New Roman" w:cs="Times New Roman"/>
                  <w:color w:val="000000"/>
                  <w:sz w:val="24"/>
                  <w:szCs w:val="24"/>
                  <w:lang w:val="ru-RU"/>
                </w:rPr>
                <w:t>/3465/</w:t>
              </w:r>
            </w:hyperlink>
            <w:hyperlink r:id="rId82" w:history="1">
              <w:r w:rsidRPr="00BE2ED4">
                <w:rPr>
                  <w:rStyle w:val="a8"/>
                  <w:rFonts w:ascii="Times New Roman" w:eastAsia="Times New Roman" w:hAnsi="Times New Roman" w:cs="Times New Roman"/>
                  <w:color w:val="000000"/>
                  <w:sz w:val="24"/>
                  <w:szCs w:val="24"/>
                </w:rPr>
                <w:t>start</w:t>
              </w:r>
            </w:hyperlink>
            <w:hyperlink r:id="rId83" w:history="1">
              <w:r w:rsidRPr="00BE2ED4">
                <w:rPr>
                  <w:rStyle w:val="a8"/>
                  <w:rFonts w:ascii="Times New Roman" w:eastAsia="Times New Roman" w:hAnsi="Times New Roman" w:cs="Times New Roman"/>
                  <w:color w:val="000000"/>
                  <w:sz w:val="24"/>
                  <w:szCs w:val="24"/>
                  <w:lang w:val="ru-RU"/>
                </w:rPr>
                <w:t>/</w:t>
              </w:r>
            </w:hyperlink>
            <w:r w:rsidRPr="00BE2ED4">
              <w:rPr>
                <w:rFonts w:ascii="Times New Roman" w:eastAsia="Times New Roman" w:hAnsi="Times New Roman" w:cs="Times New Roman"/>
                <w:sz w:val="24"/>
                <w:szCs w:val="24"/>
                <w:lang w:val="ru-RU"/>
              </w:rPr>
              <w:t xml:space="preserve"> Выдающиеся люди России и Германии. </w:t>
            </w:r>
            <w:hyperlink r:id="rId84" w:history="1">
              <w:r w:rsidRPr="00BE2ED4">
                <w:rPr>
                  <w:rStyle w:val="a8"/>
                  <w:rFonts w:ascii="Times New Roman" w:eastAsia="Times New Roman" w:hAnsi="Times New Roman" w:cs="Times New Roman"/>
                  <w:sz w:val="24"/>
                  <w:szCs w:val="24"/>
                </w:rPr>
                <w:t>https://resh.edu.ru/subject/lesson/4019/start/297626/</w:t>
              </w:r>
            </w:hyperlink>
            <w:r w:rsidRPr="00BE2ED4">
              <w:rPr>
                <w:rFonts w:ascii="Times New Roman" w:eastAsia="Times New Roman" w:hAnsi="Times New Roman" w:cs="Times New Roman"/>
                <w:sz w:val="24"/>
                <w:szCs w:val="24"/>
              </w:rPr>
              <w:t xml:space="preserve"> </w:t>
            </w:r>
            <w:hyperlink r:id="rId85" w:history="1">
              <w:r w:rsidRPr="00BE2ED4">
                <w:rPr>
                  <w:rStyle w:val="a8"/>
                  <w:rFonts w:ascii="Times New Roman" w:eastAsia="Times New Roman" w:hAnsi="Times New Roman" w:cs="Times New Roman"/>
                  <w:sz w:val="24"/>
                  <w:szCs w:val="24"/>
                </w:rPr>
                <w:t>https://resh.edu.ru/subject/lesson/4030/start/209559/</w:t>
              </w:r>
            </w:hyperlink>
            <w:r w:rsidRPr="00BE2ED4">
              <w:rPr>
                <w:rFonts w:ascii="Times New Roman" w:eastAsia="Times New Roman" w:hAnsi="Times New Roman" w:cs="Times New Roman"/>
                <w:sz w:val="24"/>
                <w:szCs w:val="24"/>
              </w:rPr>
              <w:t xml:space="preserve"> </w:t>
            </w:r>
            <w:hyperlink r:id="rId86" w:history="1">
              <w:r w:rsidRPr="00BE2ED4">
                <w:rPr>
                  <w:rStyle w:val="a8"/>
                  <w:rFonts w:ascii="Times New Roman" w:eastAsia="Times New Roman" w:hAnsi="Times New Roman" w:cs="Times New Roman"/>
                  <w:sz w:val="24"/>
                  <w:szCs w:val="24"/>
                </w:rPr>
                <w:t>https://resh.edu.ru/subject/lesson/2732/start/</w:t>
              </w:r>
            </w:hyperlink>
          </w:p>
        </w:tc>
      </w:tr>
      <w:tr w:rsidR="00C81214" w:rsidRPr="00BE2ED4" w:rsidTr="006A544E">
        <w:trPr>
          <w:trHeight w:val="144"/>
        </w:trPr>
        <w:tc>
          <w:tcPr>
            <w:tcW w:w="5238" w:type="dxa"/>
            <w:gridSpan w:val="2"/>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ОБЩЕЕ КОЛИЧЕСТВО ЧАСОВ ПО ПРОГРАММЕ</w:t>
            </w:r>
          </w:p>
        </w:tc>
        <w:tc>
          <w:tcPr>
            <w:tcW w:w="113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68 </w:t>
            </w:r>
          </w:p>
        </w:tc>
        <w:tc>
          <w:tcPr>
            <w:tcW w:w="1418"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 3 </w:t>
            </w:r>
          </w:p>
        </w:tc>
        <w:tc>
          <w:tcPr>
            <w:tcW w:w="6237"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r>
    </w:tbl>
    <w:p w:rsidR="009B2154" w:rsidRPr="00BE2ED4" w:rsidRDefault="009B2154" w:rsidP="006A544E">
      <w:pPr>
        <w:rPr>
          <w:rFonts w:ascii="Times New Roman" w:hAnsi="Times New Roman" w:cs="Times New Roman"/>
          <w:sz w:val="24"/>
          <w:szCs w:val="24"/>
        </w:rPr>
        <w:sectPr w:rsidR="009B2154" w:rsidRPr="00BE2ED4">
          <w:pgSz w:w="16383" w:h="11906" w:orient="landscape"/>
          <w:pgMar w:top="1440" w:right="1440" w:bottom="1440" w:left="1440" w:header="0" w:footer="0" w:gutter="0"/>
          <w:cols w:space="720"/>
          <w:formProt w:val="0"/>
          <w:docGrid w:linePitch="100" w:charSpace="4096"/>
        </w:sectPr>
      </w:pPr>
    </w:p>
    <w:p w:rsidR="009B2154" w:rsidRPr="00BE2ED4" w:rsidRDefault="00A2387E" w:rsidP="006A544E">
      <w:pPr>
        <w:rPr>
          <w:rFonts w:ascii="Times New Roman" w:hAnsi="Times New Roman" w:cs="Times New Roman"/>
          <w:sz w:val="24"/>
          <w:szCs w:val="24"/>
        </w:rPr>
      </w:pPr>
      <w:r w:rsidRPr="00BE2ED4">
        <w:rPr>
          <w:rFonts w:ascii="Times New Roman" w:hAnsi="Times New Roman" w:cs="Times New Roman"/>
          <w:sz w:val="24"/>
          <w:szCs w:val="24"/>
        </w:rPr>
        <w:t xml:space="preserve"> 7 КЛАСС </w:t>
      </w:r>
    </w:p>
    <w:tbl>
      <w:tblPr>
        <w:tblW w:w="14027" w:type="dxa"/>
        <w:tblInd w:w="107" w:type="dxa"/>
        <w:tblLayout w:type="fixed"/>
        <w:tblCellMar>
          <w:top w:w="50" w:type="dxa"/>
          <w:left w:w="100" w:type="dxa"/>
        </w:tblCellMar>
        <w:tblLook w:val="04A0" w:firstRow="1" w:lastRow="0" w:firstColumn="1" w:lastColumn="0" w:noHBand="0" w:noVBand="1"/>
      </w:tblPr>
      <w:tblGrid>
        <w:gridCol w:w="589"/>
        <w:gridCol w:w="4224"/>
        <w:gridCol w:w="1134"/>
        <w:gridCol w:w="1276"/>
        <w:gridCol w:w="6804"/>
      </w:tblGrid>
      <w:tr w:rsidR="00C81214" w:rsidRPr="00BE2ED4" w:rsidTr="006A544E">
        <w:trPr>
          <w:trHeight w:val="144"/>
        </w:trPr>
        <w:tc>
          <w:tcPr>
            <w:tcW w:w="589" w:type="dxa"/>
            <w:vMerge w:val="restart"/>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 п/п </w:t>
            </w:r>
          </w:p>
          <w:p w:rsidR="00C81214" w:rsidRPr="00BE2ED4" w:rsidRDefault="00C81214" w:rsidP="006A544E">
            <w:pPr>
              <w:rPr>
                <w:rFonts w:ascii="Times New Roman" w:hAnsi="Times New Roman" w:cs="Times New Roman"/>
                <w:sz w:val="24"/>
                <w:szCs w:val="24"/>
              </w:rPr>
            </w:pPr>
          </w:p>
        </w:tc>
        <w:tc>
          <w:tcPr>
            <w:tcW w:w="4224" w:type="dxa"/>
            <w:vMerge w:val="restart"/>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Наименование разделов и тем программы </w:t>
            </w:r>
          </w:p>
          <w:p w:rsidR="00C81214" w:rsidRPr="00BE2ED4" w:rsidRDefault="00C81214" w:rsidP="006A544E">
            <w:pPr>
              <w:rPr>
                <w:rFonts w:ascii="Times New Roman" w:hAnsi="Times New Roman" w:cs="Times New Roman"/>
                <w:sz w:val="24"/>
                <w:szCs w:val="24"/>
              </w:rPr>
            </w:pPr>
          </w:p>
        </w:tc>
        <w:tc>
          <w:tcPr>
            <w:tcW w:w="2410" w:type="dxa"/>
            <w:gridSpan w:val="2"/>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Количество часов</w:t>
            </w:r>
          </w:p>
        </w:tc>
        <w:tc>
          <w:tcPr>
            <w:tcW w:w="6804" w:type="dxa"/>
            <w:vMerge w:val="restart"/>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Электронные (цифровые) образовательные ресурсы </w:t>
            </w:r>
          </w:p>
          <w:p w:rsidR="00C81214" w:rsidRPr="00BE2ED4" w:rsidRDefault="00C81214" w:rsidP="006A544E">
            <w:pPr>
              <w:rPr>
                <w:rFonts w:ascii="Times New Roman" w:hAnsi="Times New Roman" w:cs="Times New Roman"/>
                <w:sz w:val="24"/>
                <w:szCs w:val="24"/>
              </w:rPr>
            </w:pPr>
          </w:p>
        </w:tc>
      </w:tr>
      <w:tr w:rsidR="00C81214" w:rsidRPr="00BE2ED4" w:rsidTr="006A544E">
        <w:trPr>
          <w:trHeight w:val="144"/>
        </w:trPr>
        <w:tc>
          <w:tcPr>
            <w:tcW w:w="589" w:type="dxa"/>
            <w:vMerge/>
            <w:tcBorders>
              <w:left w:val="single" w:sz="6" w:space="0" w:color="000000"/>
              <w:bottom w:val="single" w:sz="6" w:space="0" w:color="000000"/>
              <w:right w:val="single" w:sz="6" w:space="0" w:color="000000"/>
            </w:tcBorders>
          </w:tcPr>
          <w:p w:rsidR="00C81214" w:rsidRPr="00BE2ED4" w:rsidRDefault="00C81214" w:rsidP="006A544E">
            <w:pPr>
              <w:rPr>
                <w:rFonts w:ascii="Times New Roman" w:hAnsi="Times New Roman" w:cs="Times New Roman"/>
                <w:sz w:val="24"/>
                <w:szCs w:val="24"/>
              </w:rPr>
            </w:pPr>
          </w:p>
        </w:tc>
        <w:tc>
          <w:tcPr>
            <w:tcW w:w="4224" w:type="dxa"/>
            <w:vMerge/>
            <w:tcBorders>
              <w:left w:val="single" w:sz="6" w:space="0" w:color="000000"/>
              <w:bottom w:val="single" w:sz="6" w:space="0" w:color="000000"/>
              <w:right w:val="single" w:sz="6" w:space="0" w:color="000000"/>
            </w:tcBorders>
          </w:tcPr>
          <w:p w:rsidR="00C81214" w:rsidRPr="00BE2ED4" w:rsidRDefault="00C81214" w:rsidP="006A544E">
            <w:pPr>
              <w:rPr>
                <w:rFonts w:ascii="Times New Roman" w:hAnsi="Times New Roman" w:cs="Times New Roman"/>
                <w:sz w:val="24"/>
                <w:szCs w:val="24"/>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Всего </w:t>
            </w:r>
          </w:p>
          <w:p w:rsidR="00C81214" w:rsidRPr="00BE2ED4" w:rsidRDefault="00C81214" w:rsidP="006A544E">
            <w:pPr>
              <w:rPr>
                <w:rFonts w:ascii="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Контрольные работы </w:t>
            </w:r>
          </w:p>
          <w:p w:rsidR="00C81214" w:rsidRPr="00BE2ED4" w:rsidRDefault="00C81214" w:rsidP="006A544E">
            <w:pPr>
              <w:rPr>
                <w:rFonts w:ascii="Times New Roman" w:hAnsi="Times New Roman" w:cs="Times New Roman"/>
                <w:sz w:val="24"/>
                <w:szCs w:val="24"/>
              </w:rPr>
            </w:pPr>
          </w:p>
        </w:tc>
        <w:tc>
          <w:tcPr>
            <w:tcW w:w="6804" w:type="dxa"/>
            <w:vMerge/>
            <w:tcBorders>
              <w:left w:val="single" w:sz="6" w:space="0" w:color="000000"/>
              <w:bottom w:val="single" w:sz="6" w:space="0" w:color="000000"/>
              <w:right w:val="single" w:sz="6" w:space="0" w:color="000000"/>
            </w:tcBorders>
          </w:tcPr>
          <w:p w:rsidR="00C81214" w:rsidRPr="00BE2ED4" w:rsidRDefault="00C81214" w:rsidP="006A544E">
            <w:pPr>
              <w:rPr>
                <w:rFonts w:ascii="Times New Roman" w:hAnsi="Times New Roman" w:cs="Times New Roman"/>
                <w:sz w:val="24"/>
                <w:szCs w:val="24"/>
              </w:rPr>
            </w:pPr>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1</w:t>
            </w:r>
          </w:p>
        </w:tc>
        <w:tc>
          <w:tcPr>
            <w:tcW w:w="422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Взаимоотношения в семье и с друзьями. </w:t>
            </w:r>
            <w:r w:rsidRPr="00BE2ED4">
              <w:rPr>
                <w:rFonts w:ascii="Times New Roman" w:hAnsi="Times New Roman" w:cs="Times New Roman"/>
                <w:sz w:val="24"/>
                <w:szCs w:val="24"/>
              </w:rPr>
              <w:t>Семейные праздники</w:t>
            </w:r>
          </w:p>
        </w:tc>
        <w:tc>
          <w:tcPr>
            <w:tcW w:w="113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 9 </w:t>
            </w:r>
          </w:p>
        </w:tc>
        <w:tc>
          <w:tcPr>
            <w:tcW w:w="1276"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680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hyperlink r:id="rId87" w:history="1">
              <w:r w:rsidRPr="00BE2ED4">
                <w:rPr>
                  <w:rStyle w:val="a8"/>
                  <w:rFonts w:ascii="Times New Roman" w:eastAsia="Times New Roman" w:hAnsi="Times New Roman" w:cs="Times New Roman"/>
                  <w:sz w:val="24"/>
                  <w:szCs w:val="24"/>
                </w:rPr>
                <w:t>https://resh.edu.ru/subject/lesson/3372/start/</w:t>
              </w:r>
            </w:hyperlink>
            <w:r w:rsidRPr="00BE2ED4">
              <w:rPr>
                <w:rFonts w:ascii="Times New Roman" w:eastAsia="Times New Roman" w:hAnsi="Times New Roman" w:cs="Times New Roman"/>
                <w:sz w:val="24"/>
                <w:szCs w:val="24"/>
              </w:rPr>
              <w:t xml:space="preserve"> </w:t>
            </w:r>
            <w:hyperlink r:id="rId88" w:history="1">
              <w:r w:rsidRPr="00BE2ED4">
                <w:rPr>
                  <w:rStyle w:val="a8"/>
                  <w:rFonts w:ascii="Times New Roman" w:eastAsia="Times New Roman" w:hAnsi="Times New Roman" w:cs="Times New Roman"/>
                  <w:sz w:val="24"/>
                  <w:szCs w:val="24"/>
                </w:rPr>
                <w:t>https://resh.edu.ru/subject/lesson/3436/start/</w:t>
              </w:r>
            </w:hyperlink>
            <w:r w:rsidRPr="00BE2ED4">
              <w:rPr>
                <w:rFonts w:ascii="Times New Roman" w:eastAsia="Times New Roman" w:hAnsi="Times New Roman" w:cs="Times New Roman"/>
                <w:sz w:val="24"/>
                <w:szCs w:val="24"/>
              </w:rPr>
              <w:t xml:space="preserve"> </w:t>
            </w:r>
            <w:hyperlink r:id="rId89" w:history="1">
              <w:r w:rsidRPr="00BE2ED4">
                <w:rPr>
                  <w:rStyle w:val="a8"/>
                  <w:rFonts w:ascii="Times New Roman" w:eastAsia="Times New Roman" w:hAnsi="Times New Roman" w:cs="Times New Roman"/>
                  <w:sz w:val="24"/>
                  <w:szCs w:val="24"/>
                </w:rPr>
                <w:t>https://resh.edu.ru/subject/lesson/3366/start/</w:t>
              </w:r>
            </w:hyperlink>
            <w:r w:rsidRPr="00BE2ED4">
              <w:rPr>
                <w:rFonts w:ascii="Times New Roman" w:eastAsia="Times New Roman" w:hAnsi="Times New Roman" w:cs="Times New Roman"/>
                <w:sz w:val="24"/>
                <w:szCs w:val="24"/>
              </w:rPr>
              <w:t xml:space="preserve"> </w:t>
            </w:r>
            <w:hyperlink r:id="rId90" w:history="1">
              <w:r w:rsidRPr="00BE2ED4">
                <w:rPr>
                  <w:rStyle w:val="a8"/>
                  <w:rFonts w:ascii="Times New Roman" w:eastAsia="Times New Roman" w:hAnsi="Times New Roman" w:cs="Times New Roman"/>
                  <w:sz w:val="24"/>
                  <w:szCs w:val="24"/>
                </w:rPr>
                <w:t>https://resh.edu.ru/subject/lesson/3364/start/</w:t>
              </w:r>
            </w:hyperlink>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2</w:t>
            </w:r>
          </w:p>
        </w:tc>
        <w:tc>
          <w:tcPr>
            <w:tcW w:w="422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Внешность и характер человека</w:t>
            </w:r>
          </w:p>
        </w:tc>
        <w:tc>
          <w:tcPr>
            <w:tcW w:w="113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 4 </w:t>
            </w:r>
          </w:p>
        </w:tc>
        <w:tc>
          <w:tcPr>
            <w:tcW w:w="1276"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c>
          <w:tcPr>
            <w:tcW w:w="680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eastAsia="Times New Roman" w:hAnsi="Times New Roman" w:cs="Times New Roman"/>
                <w:sz w:val="24"/>
                <w:szCs w:val="24"/>
                <w:lang w:val="ru-RU"/>
              </w:rPr>
              <w:t xml:space="preserve">Урок «Вот и бременские музыканты! </w:t>
            </w:r>
            <w:proofErr w:type="gramStart"/>
            <w:r w:rsidRPr="00BE2ED4">
              <w:rPr>
                <w:rFonts w:ascii="Times New Roman" w:eastAsia="Times New Roman" w:hAnsi="Times New Roman" w:cs="Times New Roman"/>
                <w:sz w:val="24"/>
                <w:szCs w:val="24"/>
                <w:lang w:val="ru-RU"/>
              </w:rPr>
              <w:t xml:space="preserve">Часть 1» (МЭШ) </w:t>
            </w:r>
            <w:hyperlink r:id="rId91" w:history="1">
              <w:r w:rsidRPr="00BE2ED4">
                <w:rPr>
                  <w:rStyle w:val="a8"/>
                  <w:rFonts w:ascii="Times New Roman" w:eastAsia="Times New Roman" w:hAnsi="Times New Roman" w:cs="Times New Roman"/>
                  <w:color w:val="0000FF"/>
                  <w:sz w:val="24"/>
                  <w:szCs w:val="24"/>
                  <w:lang w:val="ru-RU"/>
                </w:rPr>
                <w:t>https</w:t>
              </w:r>
            </w:hyperlink>
            <w:hyperlink r:id="rId92" w:history="1">
              <w:r w:rsidRPr="00BE2ED4">
                <w:rPr>
                  <w:rStyle w:val="a8"/>
                  <w:rFonts w:ascii="Times New Roman" w:eastAsia="Times New Roman" w:hAnsi="Times New Roman" w:cs="Times New Roman"/>
                  <w:color w:val="0000FF"/>
                  <w:sz w:val="24"/>
                  <w:szCs w:val="24"/>
                  <w:lang w:val="ru-RU"/>
                </w:rPr>
                <w:t>://</w:t>
              </w:r>
            </w:hyperlink>
            <w:hyperlink r:id="rId93" w:history="1">
              <w:r w:rsidRPr="00BE2ED4">
                <w:rPr>
                  <w:rStyle w:val="a8"/>
                  <w:rFonts w:ascii="Times New Roman" w:eastAsia="Times New Roman" w:hAnsi="Times New Roman" w:cs="Times New Roman"/>
                  <w:color w:val="000000"/>
                  <w:sz w:val="24"/>
                  <w:szCs w:val="24"/>
                </w:rPr>
                <w:t>uchebnik</w:t>
              </w:r>
            </w:hyperlink>
            <w:hyperlink r:id="rId94" w:history="1">
              <w:r w:rsidRPr="00BE2ED4">
                <w:rPr>
                  <w:rStyle w:val="a8"/>
                  <w:rFonts w:ascii="Times New Roman" w:eastAsia="Times New Roman" w:hAnsi="Times New Roman" w:cs="Times New Roman"/>
                  <w:color w:val="000000"/>
                  <w:sz w:val="24"/>
                  <w:szCs w:val="24"/>
                  <w:lang w:val="ru-RU"/>
                </w:rPr>
                <w:t>.</w:t>
              </w:r>
            </w:hyperlink>
            <w:hyperlink r:id="rId95" w:history="1">
              <w:r w:rsidRPr="00BE2ED4">
                <w:rPr>
                  <w:rStyle w:val="a8"/>
                  <w:rFonts w:ascii="Times New Roman" w:eastAsia="Times New Roman" w:hAnsi="Times New Roman" w:cs="Times New Roman"/>
                  <w:color w:val="000000"/>
                  <w:sz w:val="24"/>
                  <w:szCs w:val="24"/>
                  <w:lang w:val="ru-RU"/>
                </w:rPr>
                <w:t>mos</w:t>
              </w:r>
            </w:hyperlink>
            <w:hyperlink r:id="rId96" w:history="1">
              <w:r w:rsidRPr="00BE2ED4">
                <w:rPr>
                  <w:rStyle w:val="a8"/>
                  <w:rFonts w:ascii="Times New Roman" w:eastAsia="Times New Roman" w:hAnsi="Times New Roman" w:cs="Times New Roman"/>
                  <w:color w:val="000000"/>
                  <w:sz w:val="24"/>
                  <w:szCs w:val="24"/>
                  <w:lang w:val="ru-RU"/>
                </w:rPr>
                <w:t>.</w:t>
              </w:r>
            </w:hyperlink>
            <w:hyperlink r:id="rId97" w:history="1">
              <w:r w:rsidRPr="00BE2ED4">
                <w:rPr>
                  <w:rStyle w:val="a8"/>
                  <w:rFonts w:ascii="Times New Roman" w:eastAsia="Times New Roman" w:hAnsi="Times New Roman" w:cs="Times New Roman"/>
                  <w:color w:val="000000"/>
                  <w:sz w:val="24"/>
                  <w:szCs w:val="24"/>
                </w:rPr>
                <w:t>ru</w:t>
              </w:r>
            </w:hyperlink>
            <w:hyperlink r:id="rId98" w:history="1">
              <w:r w:rsidRPr="00BE2ED4">
                <w:rPr>
                  <w:rStyle w:val="a8"/>
                  <w:rFonts w:ascii="Times New Roman" w:eastAsia="Times New Roman" w:hAnsi="Times New Roman" w:cs="Times New Roman"/>
                  <w:color w:val="000000"/>
                  <w:sz w:val="24"/>
                  <w:szCs w:val="24"/>
                </w:rPr>
                <w:t>/</w:t>
              </w:r>
            </w:hyperlink>
            <w:hyperlink r:id="rId99" w:history="1">
              <w:r w:rsidRPr="00BE2ED4">
                <w:rPr>
                  <w:rStyle w:val="a8"/>
                  <w:rFonts w:ascii="Times New Roman" w:eastAsia="Times New Roman" w:hAnsi="Times New Roman" w:cs="Times New Roman"/>
                  <w:color w:val="000000"/>
                  <w:sz w:val="24"/>
                  <w:szCs w:val="24"/>
                </w:rPr>
                <w:t>material</w:t>
              </w:r>
            </w:hyperlink>
            <w:hyperlink r:id="rId100" w:history="1">
              <w:r w:rsidRPr="00BE2ED4">
                <w:rPr>
                  <w:rStyle w:val="a8"/>
                  <w:rFonts w:ascii="Times New Roman" w:eastAsia="Times New Roman" w:hAnsi="Times New Roman" w:cs="Times New Roman"/>
                  <w:color w:val="000000"/>
                  <w:sz w:val="24"/>
                  <w:szCs w:val="24"/>
                </w:rPr>
                <w:t>_</w:t>
              </w:r>
            </w:hyperlink>
            <w:hyperlink r:id="rId101" w:history="1">
              <w:r w:rsidRPr="00BE2ED4">
                <w:rPr>
                  <w:rStyle w:val="a8"/>
                  <w:rFonts w:ascii="Times New Roman" w:eastAsia="Times New Roman" w:hAnsi="Times New Roman" w:cs="Times New Roman"/>
                  <w:color w:val="000000"/>
                  <w:sz w:val="24"/>
                  <w:szCs w:val="24"/>
                </w:rPr>
                <w:t>view</w:t>
              </w:r>
            </w:hyperlink>
            <w:hyperlink r:id="rId102" w:history="1">
              <w:r w:rsidRPr="00BE2ED4">
                <w:rPr>
                  <w:rStyle w:val="a8"/>
                  <w:rFonts w:ascii="Times New Roman" w:eastAsia="Times New Roman" w:hAnsi="Times New Roman" w:cs="Times New Roman"/>
                  <w:color w:val="000000"/>
                  <w:sz w:val="24"/>
                  <w:szCs w:val="24"/>
                </w:rPr>
                <w:t>/</w:t>
              </w:r>
            </w:hyperlink>
            <w:hyperlink r:id="rId103" w:history="1">
              <w:r w:rsidRPr="00BE2ED4">
                <w:rPr>
                  <w:rStyle w:val="a8"/>
                  <w:rFonts w:ascii="Times New Roman" w:eastAsia="Times New Roman" w:hAnsi="Times New Roman" w:cs="Times New Roman"/>
                  <w:color w:val="000000"/>
                  <w:sz w:val="24"/>
                  <w:szCs w:val="24"/>
                </w:rPr>
                <w:t>lesson</w:t>
              </w:r>
            </w:hyperlink>
            <w:hyperlink r:id="rId104" w:history="1">
              <w:r w:rsidRPr="00BE2ED4">
                <w:rPr>
                  <w:rStyle w:val="a8"/>
                  <w:rFonts w:ascii="Times New Roman" w:eastAsia="Times New Roman" w:hAnsi="Times New Roman" w:cs="Times New Roman"/>
                  <w:color w:val="000000"/>
                  <w:sz w:val="24"/>
                  <w:szCs w:val="24"/>
                </w:rPr>
                <w:t>_</w:t>
              </w:r>
            </w:hyperlink>
            <w:hyperlink r:id="rId105" w:history="1">
              <w:r w:rsidRPr="00BE2ED4">
                <w:rPr>
                  <w:rStyle w:val="a8"/>
                  <w:rFonts w:ascii="Times New Roman" w:eastAsia="Times New Roman" w:hAnsi="Times New Roman" w:cs="Times New Roman"/>
                  <w:color w:val="000000"/>
                  <w:sz w:val="24"/>
                  <w:szCs w:val="24"/>
                </w:rPr>
                <w:t>templates</w:t>
              </w:r>
            </w:hyperlink>
            <w:hyperlink r:id="rId106" w:history="1">
              <w:r w:rsidRPr="00BE2ED4">
                <w:rPr>
                  <w:rStyle w:val="a8"/>
                  <w:rFonts w:ascii="Times New Roman" w:eastAsia="Times New Roman" w:hAnsi="Times New Roman" w:cs="Times New Roman"/>
                  <w:color w:val="000000"/>
                  <w:sz w:val="24"/>
                  <w:szCs w:val="24"/>
                </w:rPr>
                <w:t>/1229058?</w:t>
              </w:r>
              <w:proofErr w:type="gramEnd"/>
            </w:hyperlink>
            <w:hyperlink r:id="rId107" w:history="1">
              <w:r w:rsidRPr="00BE2ED4">
                <w:rPr>
                  <w:rStyle w:val="a8"/>
                  <w:rFonts w:ascii="Times New Roman" w:eastAsia="Times New Roman" w:hAnsi="Times New Roman" w:cs="Times New Roman"/>
                  <w:color w:val="000000"/>
                  <w:sz w:val="24"/>
                  <w:szCs w:val="24"/>
                </w:rPr>
                <w:t>menuReferrer</w:t>
              </w:r>
            </w:hyperlink>
            <w:hyperlink r:id="rId108" w:history="1">
              <w:r w:rsidRPr="00BE2ED4">
                <w:rPr>
                  <w:rStyle w:val="a8"/>
                  <w:rFonts w:ascii="Times New Roman" w:eastAsia="Times New Roman" w:hAnsi="Times New Roman" w:cs="Times New Roman"/>
                  <w:color w:val="000000"/>
                  <w:sz w:val="24"/>
                  <w:szCs w:val="24"/>
                </w:rPr>
                <w:t>=</w:t>
              </w:r>
            </w:hyperlink>
            <w:hyperlink r:id="rId109" w:history="1">
              <w:r w:rsidRPr="00BE2ED4">
                <w:rPr>
                  <w:rStyle w:val="a8"/>
                  <w:rFonts w:ascii="Times New Roman" w:eastAsia="Times New Roman" w:hAnsi="Times New Roman" w:cs="Times New Roman"/>
                  <w:color w:val="000000"/>
                  <w:sz w:val="24"/>
                  <w:szCs w:val="24"/>
                </w:rPr>
                <w:t>catalo</w:t>
              </w:r>
            </w:hyperlink>
            <w:hyperlink r:id="rId110" w:history="1">
              <w:r w:rsidRPr="00BE2ED4">
                <w:rPr>
                  <w:rStyle w:val="a8"/>
                  <w:rFonts w:ascii="Times New Roman" w:eastAsia="Times New Roman" w:hAnsi="Times New Roman" w:cs="Times New Roman"/>
                  <w:color w:val="000000"/>
                  <w:sz w:val="24"/>
                  <w:szCs w:val="24"/>
                </w:rPr>
                <w:t>gue</w:t>
              </w:r>
            </w:hyperlink>
            <w:r w:rsidRPr="00BE2ED4">
              <w:rPr>
                <w:rFonts w:ascii="Times New Roman" w:eastAsia="Times New Roman" w:hAnsi="Times New Roman" w:cs="Times New Roman"/>
                <w:sz w:val="24"/>
                <w:szCs w:val="24"/>
              </w:rPr>
              <w:t xml:space="preserve"> Урок «Körperteile» (МЭШ) </w:t>
            </w:r>
            <w:hyperlink r:id="rId111" w:history="1">
              <w:r w:rsidRPr="00BE2ED4">
                <w:rPr>
                  <w:rStyle w:val="a8"/>
                  <w:rFonts w:ascii="Times New Roman" w:eastAsia="Times New Roman" w:hAnsi="Times New Roman" w:cs="Times New Roman"/>
                  <w:color w:val="0000FF"/>
                  <w:sz w:val="24"/>
                  <w:szCs w:val="24"/>
                </w:rPr>
                <w:t>https</w:t>
              </w:r>
            </w:hyperlink>
            <w:hyperlink r:id="rId112" w:history="1">
              <w:r w:rsidRPr="00BE2ED4">
                <w:rPr>
                  <w:rStyle w:val="a8"/>
                  <w:rFonts w:ascii="Times New Roman" w:eastAsia="Times New Roman" w:hAnsi="Times New Roman" w:cs="Times New Roman"/>
                  <w:color w:val="0000FF"/>
                  <w:sz w:val="24"/>
                  <w:szCs w:val="24"/>
                </w:rPr>
                <w:t>://</w:t>
              </w:r>
            </w:hyperlink>
            <w:hyperlink r:id="rId113" w:history="1">
              <w:r w:rsidRPr="00BE2ED4">
                <w:rPr>
                  <w:rStyle w:val="a8"/>
                  <w:rFonts w:ascii="Times New Roman" w:eastAsia="Times New Roman" w:hAnsi="Times New Roman" w:cs="Times New Roman"/>
                  <w:color w:val="000000"/>
                  <w:sz w:val="24"/>
                  <w:szCs w:val="24"/>
                </w:rPr>
                <w:t>uchebnik</w:t>
              </w:r>
            </w:hyperlink>
            <w:hyperlink r:id="rId114" w:history="1">
              <w:r w:rsidRPr="00BE2ED4">
                <w:rPr>
                  <w:rStyle w:val="a8"/>
                  <w:rFonts w:ascii="Times New Roman" w:eastAsia="Times New Roman" w:hAnsi="Times New Roman" w:cs="Times New Roman"/>
                  <w:color w:val="000000"/>
                  <w:sz w:val="24"/>
                  <w:szCs w:val="24"/>
                </w:rPr>
                <w:t>.</w:t>
              </w:r>
            </w:hyperlink>
            <w:hyperlink r:id="rId115" w:history="1">
              <w:r w:rsidRPr="00BE2ED4">
                <w:rPr>
                  <w:rStyle w:val="a8"/>
                  <w:rFonts w:ascii="Times New Roman" w:eastAsia="Times New Roman" w:hAnsi="Times New Roman" w:cs="Times New Roman"/>
                  <w:color w:val="000000"/>
                  <w:sz w:val="24"/>
                  <w:szCs w:val="24"/>
                </w:rPr>
                <w:t>mos</w:t>
              </w:r>
            </w:hyperlink>
            <w:hyperlink r:id="rId116" w:history="1">
              <w:r w:rsidRPr="00BE2ED4">
                <w:rPr>
                  <w:rStyle w:val="a8"/>
                  <w:rFonts w:ascii="Times New Roman" w:eastAsia="Times New Roman" w:hAnsi="Times New Roman" w:cs="Times New Roman"/>
                  <w:color w:val="000000"/>
                  <w:sz w:val="24"/>
                  <w:szCs w:val="24"/>
                </w:rPr>
                <w:t>.</w:t>
              </w:r>
            </w:hyperlink>
            <w:hyperlink r:id="rId117" w:history="1">
              <w:r w:rsidRPr="00BE2ED4">
                <w:rPr>
                  <w:rStyle w:val="a8"/>
                  <w:rFonts w:ascii="Times New Roman" w:eastAsia="Times New Roman" w:hAnsi="Times New Roman" w:cs="Times New Roman"/>
                  <w:color w:val="000000"/>
                  <w:sz w:val="24"/>
                  <w:szCs w:val="24"/>
                </w:rPr>
                <w:t>ru</w:t>
              </w:r>
            </w:hyperlink>
            <w:hyperlink r:id="rId118" w:history="1">
              <w:r w:rsidRPr="00BE2ED4">
                <w:rPr>
                  <w:rStyle w:val="a8"/>
                  <w:rFonts w:ascii="Times New Roman" w:eastAsia="Times New Roman" w:hAnsi="Times New Roman" w:cs="Times New Roman"/>
                  <w:color w:val="000000"/>
                  <w:sz w:val="24"/>
                  <w:szCs w:val="24"/>
                </w:rPr>
                <w:t>/</w:t>
              </w:r>
            </w:hyperlink>
            <w:hyperlink r:id="rId119" w:history="1">
              <w:r w:rsidRPr="00BE2ED4">
                <w:rPr>
                  <w:rStyle w:val="a8"/>
                  <w:rFonts w:ascii="Times New Roman" w:eastAsia="Times New Roman" w:hAnsi="Times New Roman" w:cs="Times New Roman"/>
                  <w:color w:val="000000"/>
                  <w:sz w:val="24"/>
                  <w:szCs w:val="24"/>
                </w:rPr>
                <w:t>material</w:t>
              </w:r>
            </w:hyperlink>
            <w:hyperlink r:id="rId120" w:history="1">
              <w:r w:rsidRPr="00BE2ED4">
                <w:rPr>
                  <w:rStyle w:val="a8"/>
                  <w:rFonts w:ascii="Times New Roman" w:eastAsia="Times New Roman" w:hAnsi="Times New Roman" w:cs="Times New Roman"/>
                  <w:color w:val="000000"/>
                  <w:sz w:val="24"/>
                  <w:szCs w:val="24"/>
                </w:rPr>
                <w:t>_</w:t>
              </w:r>
            </w:hyperlink>
            <w:hyperlink r:id="rId121" w:history="1">
              <w:r w:rsidRPr="00BE2ED4">
                <w:rPr>
                  <w:rStyle w:val="a8"/>
                  <w:rFonts w:ascii="Times New Roman" w:eastAsia="Times New Roman" w:hAnsi="Times New Roman" w:cs="Times New Roman"/>
                  <w:color w:val="000000"/>
                  <w:sz w:val="24"/>
                  <w:szCs w:val="24"/>
                </w:rPr>
                <w:t>view</w:t>
              </w:r>
            </w:hyperlink>
            <w:hyperlink r:id="rId122" w:history="1">
              <w:r w:rsidRPr="00BE2ED4">
                <w:rPr>
                  <w:rStyle w:val="a8"/>
                  <w:rFonts w:ascii="Times New Roman" w:eastAsia="Times New Roman" w:hAnsi="Times New Roman" w:cs="Times New Roman"/>
                  <w:color w:val="000000"/>
                  <w:sz w:val="24"/>
                  <w:szCs w:val="24"/>
                </w:rPr>
                <w:t>/</w:t>
              </w:r>
            </w:hyperlink>
            <w:hyperlink r:id="rId123" w:history="1">
              <w:r w:rsidRPr="00BE2ED4">
                <w:rPr>
                  <w:rStyle w:val="a8"/>
                  <w:rFonts w:ascii="Times New Roman" w:eastAsia="Times New Roman" w:hAnsi="Times New Roman" w:cs="Times New Roman"/>
                  <w:color w:val="000000"/>
                  <w:sz w:val="24"/>
                  <w:szCs w:val="24"/>
                </w:rPr>
                <w:t>lesson</w:t>
              </w:r>
            </w:hyperlink>
            <w:hyperlink r:id="rId124" w:history="1">
              <w:r w:rsidRPr="00BE2ED4">
                <w:rPr>
                  <w:rStyle w:val="a8"/>
                  <w:rFonts w:ascii="Times New Roman" w:eastAsia="Times New Roman" w:hAnsi="Times New Roman" w:cs="Times New Roman"/>
                  <w:color w:val="000000"/>
                  <w:sz w:val="24"/>
                  <w:szCs w:val="24"/>
                </w:rPr>
                <w:t>_</w:t>
              </w:r>
            </w:hyperlink>
            <w:hyperlink r:id="rId125" w:history="1">
              <w:r w:rsidRPr="00BE2ED4">
                <w:rPr>
                  <w:rStyle w:val="a8"/>
                  <w:rFonts w:ascii="Times New Roman" w:eastAsia="Times New Roman" w:hAnsi="Times New Roman" w:cs="Times New Roman"/>
                  <w:color w:val="000000"/>
                  <w:sz w:val="24"/>
                  <w:szCs w:val="24"/>
                </w:rPr>
                <w:t>templates</w:t>
              </w:r>
            </w:hyperlink>
            <w:hyperlink r:id="rId126" w:history="1">
              <w:r w:rsidRPr="00BE2ED4">
                <w:rPr>
                  <w:rStyle w:val="a8"/>
                  <w:rFonts w:ascii="Times New Roman" w:eastAsia="Times New Roman" w:hAnsi="Times New Roman" w:cs="Times New Roman"/>
                  <w:color w:val="000000"/>
                  <w:sz w:val="24"/>
                  <w:szCs w:val="24"/>
                </w:rPr>
                <w:t>/1726505?</w:t>
              </w:r>
            </w:hyperlink>
            <w:hyperlink r:id="rId127" w:history="1">
              <w:r w:rsidRPr="00BE2ED4">
                <w:rPr>
                  <w:rStyle w:val="a8"/>
                  <w:rFonts w:ascii="Times New Roman" w:eastAsia="Times New Roman" w:hAnsi="Times New Roman" w:cs="Times New Roman"/>
                  <w:color w:val="000000"/>
                  <w:sz w:val="24"/>
                  <w:szCs w:val="24"/>
                </w:rPr>
                <w:t>menuReferrer</w:t>
              </w:r>
            </w:hyperlink>
            <w:hyperlink r:id="rId128" w:history="1">
              <w:r w:rsidRPr="00BE2ED4">
                <w:rPr>
                  <w:rStyle w:val="a8"/>
                  <w:rFonts w:ascii="Times New Roman" w:eastAsia="Times New Roman" w:hAnsi="Times New Roman" w:cs="Times New Roman"/>
                  <w:color w:val="000000"/>
                  <w:sz w:val="24"/>
                  <w:szCs w:val="24"/>
                </w:rPr>
                <w:t>=</w:t>
              </w:r>
            </w:hyperlink>
            <w:hyperlink r:id="rId129" w:history="1">
              <w:r w:rsidRPr="00BE2ED4">
                <w:rPr>
                  <w:rStyle w:val="a8"/>
                  <w:rFonts w:ascii="Times New Roman" w:eastAsia="Times New Roman" w:hAnsi="Times New Roman" w:cs="Times New Roman"/>
                  <w:color w:val="000000"/>
                  <w:sz w:val="24"/>
                  <w:szCs w:val="24"/>
                </w:rPr>
                <w:t>catalogue</w:t>
              </w:r>
            </w:hyperlink>
            <w:r w:rsidRPr="00BE2ED4">
              <w:rPr>
                <w:rFonts w:ascii="Times New Roman" w:eastAsia="Times New Roman" w:hAnsi="Times New Roman" w:cs="Times New Roman"/>
                <w:sz w:val="24"/>
                <w:szCs w:val="24"/>
              </w:rPr>
              <w:t xml:space="preserve"> </w:t>
            </w:r>
            <w:hyperlink r:id="rId130" w:history="1">
              <w:r w:rsidRPr="00BE2ED4">
                <w:rPr>
                  <w:rStyle w:val="a8"/>
                  <w:rFonts w:ascii="Times New Roman" w:eastAsia="Times New Roman" w:hAnsi="Times New Roman" w:cs="Times New Roman"/>
                  <w:color w:val="0000FF"/>
                  <w:sz w:val="24"/>
                  <w:szCs w:val="24"/>
                </w:rPr>
                <w:t>https</w:t>
              </w:r>
            </w:hyperlink>
            <w:hyperlink r:id="rId131" w:history="1">
              <w:r w:rsidRPr="00BE2ED4">
                <w:rPr>
                  <w:rStyle w:val="a8"/>
                  <w:rFonts w:ascii="Times New Roman" w:eastAsia="Times New Roman" w:hAnsi="Times New Roman" w:cs="Times New Roman"/>
                  <w:color w:val="0000FF"/>
                  <w:sz w:val="24"/>
                  <w:szCs w:val="24"/>
                </w:rPr>
                <w:t>://</w:t>
              </w:r>
            </w:hyperlink>
            <w:hyperlink r:id="rId132" w:history="1">
              <w:r w:rsidRPr="00BE2ED4">
                <w:rPr>
                  <w:rStyle w:val="a8"/>
                  <w:rFonts w:ascii="Times New Roman" w:eastAsia="Times New Roman" w:hAnsi="Times New Roman" w:cs="Times New Roman"/>
                  <w:color w:val="000000"/>
                  <w:sz w:val="24"/>
                  <w:szCs w:val="24"/>
                </w:rPr>
                <w:t>resh</w:t>
              </w:r>
            </w:hyperlink>
            <w:hyperlink r:id="rId133" w:history="1">
              <w:r w:rsidRPr="00BE2ED4">
                <w:rPr>
                  <w:rStyle w:val="a8"/>
                  <w:rFonts w:ascii="Times New Roman" w:eastAsia="Times New Roman" w:hAnsi="Times New Roman" w:cs="Times New Roman"/>
                  <w:color w:val="000000"/>
                  <w:sz w:val="24"/>
                  <w:szCs w:val="24"/>
                </w:rPr>
                <w:t>.</w:t>
              </w:r>
            </w:hyperlink>
            <w:hyperlink r:id="rId134" w:history="1">
              <w:r w:rsidRPr="00BE2ED4">
                <w:rPr>
                  <w:rStyle w:val="a8"/>
                  <w:rFonts w:ascii="Times New Roman" w:eastAsia="Times New Roman" w:hAnsi="Times New Roman" w:cs="Times New Roman"/>
                  <w:color w:val="000000"/>
                  <w:sz w:val="24"/>
                  <w:szCs w:val="24"/>
                </w:rPr>
                <w:t>edu</w:t>
              </w:r>
            </w:hyperlink>
            <w:hyperlink r:id="rId135" w:history="1">
              <w:r w:rsidRPr="00BE2ED4">
                <w:rPr>
                  <w:rStyle w:val="a8"/>
                  <w:rFonts w:ascii="Times New Roman" w:eastAsia="Times New Roman" w:hAnsi="Times New Roman" w:cs="Times New Roman"/>
                  <w:color w:val="000000"/>
                  <w:sz w:val="24"/>
                  <w:szCs w:val="24"/>
                </w:rPr>
                <w:t>.</w:t>
              </w:r>
            </w:hyperlink>
            <w:hyperlink r:id="rId136" w:history="1">
              <w:r w:rsidRPr="00BE2ED4">
                <w:rPr>
                  <w:rStyle w:val="a8"/>
                  <w:rFonts w:ascii="Times New Roman" w:eastAsia="Times New Roman" w:hAnsi="Times New Roman" w:cs="Times New Roman"/>
                  <w:color w:val="000000"/>
                  <w:sz w:val="24"/>
                  <w:szCs w:val="24"/>
                </w:rPr>
                <w:t>ru</w:t>
              </w:r>
            </w:hyperlink>
            <w:hyperlink r:id="rId137" w:history="1">
              <w:r w:rsidRPr="00BE2ED4">
                <w:rPr>
                  <w:rStyle w:val="a8"/>
                  <w:rFonts w:ascii="Times New Roman" w:eastAsia="Times New Roman" w:hAnsi="Times New Roman" w:cs="Times New Roman"/>
                  <w:color w:val="000000"/>
                  <w:sz w:val="24"/>
                  <w:szCs w:val="24"/>
                </w:rPr>
                <w:t>/</w:t>
              </w:r>
            </w:hyperlink>
            <w:hyperlink r:id="rId138" w:history="1">
              <w:r w:rsidRPr="00BE2ED4">
                <w:rPr>
                  <w:rStyle w:val="a8"/>
                  <w:rFonts w:ascii="Times New Roman" w:eastAsia="Times New Roman" w:hAnsi="Times New Roman" w:cs="Times New Roman"/>
                  <w:color w:val="000000"/>
                  <w:sz w:val="24"/>
                  <w:szCs w:val="24"/>
                </w:rPr>
                <w:t>subject</w:t>
              </w:r>
            </w:hyperlink>
            <w:hyperlink r:id="rId139" w:history="1">
              <w:r w:rsidRPr="00BE2ED4">
                <w:rPr>
                  <w:rStyle w:val="a8"/>
                  <w:rFonts w:ascii="Times New Roman" w:eastAsia="Times New Roman" w:hAnsi="Times New Roman" w:cs="Times New Roman"/>
                  <w:color w:val="000000"/>
                  <w:sz w:val="24"/>
                  <w:szCs w:val="24"/>
                </w:rPr>
                <w:t>/</w:t>
              </w:r>
            </w:hyperlink>
            <w:hyperlink r:id="rId140" w:history="1">
              <w:r w:rsidRPr="00BE2ED4">
                <w:rPr>
                  <w:rStyle w:val="a8"/>
                  <w:rFonts w:ascii="Times New Roman" w:eastAsia="Times New Roman" w:hAnsi="Times New Roman" w:cs="Times New Roman"/>
                  <w:color w:val="000000"/>
                  <w:sz w:val="24"/>
                  <w:szCs w:val="24"/>
                </w:rPr>
                <w:t>lesson</w:t>
              </w:r>
            </w:hyperlink>
            <w:hyperlink r:id="rId141" w:history="1">
              <w:r w:rsidRPr="00BE2ED4">
                <w:rPr>
                  <w:rStyle w:val="a8"/>
                  <w:rFonts w:ascii="Times New Roman" w:eastAsia="Times New Roman" w:hAnsi="Times New Roman" w:cs="Times New Roman"/>
                  <w:color w:val="000000"/>
                  <w:sz w:val="24"/>
                  <w:szCs w:val="24"/>
                </w:rPr>
                <w:t>/5290/</w:t>
              </w:r>
            </w:hyperlink>
            <w:hyperlink r:id="rId142" w:history="1">
              <w:r w:rsidRPr="00BE2ED4">
                <w:rPr>
                  <w:rStyle w:val="a8"/>
                  <w:rFonts w:ascii="Times New Roman" w:eastAsia="Times New Roman" w:hAnsi="Times New Roman" w:cs="Times New Roman"/>
                  <w:color w:val="000000"/>
                  <w:sz w:val="24"/>
                  <w:szCs w:val="24"/>
                </w:rPr>
                <w:t>start</w:t>
              </w:r>
            </w:hyperlink>
            <w:hyperlink r:id="rId143" w:history="1">
              <w:r w:rsidRPr="00BE2ED4">
                <w:rPr>
                  <w:rStyle w:val="a8"/>
                  <w:rFonts w:ascii="Times New Roman" w:eastAsia="Times New Roman" w:hAnsi="Times New Roman" w:cs="Times New Roman"/>
                  <w:color w:val="000000"/>
                  <w:sz w:val="24"/>
                  <w:szCs w:val="24"/>
                </w:rPr>
                <w:t>/208845/</w:t>
              </w:r>
            </w:hyperlink>
            <w:r w:rsidRPr="00BE2ED4">
              <w:rPr>
                <w:rFonts w:ascii="Times New Roman" w:eastAsia="Times New Roman" w:hAnsi="Times New Roman" w:cs="Times New Roman"/>
                <w:sz w:val="24"/>
                <w:szCs w:val="24"/>
              </w:rPr>
              <w:t xml:space="preserve"> </w:t>
            </w:r>
            <w:hyperlink r:id="rId144" w:history="1">
              <w:r w:rsidRPr="00BE2ED4">
                <w:rPr>
                  <w:rStyle w:val="a8"/>
                  <w:rFonts w:ascii="Times New Roman" w:eastAsia="Times New Roman" w:hAnsi="Times New Roman" w:cs="Times New Roman"/>
                  <w:color w:val="0000FF"/>
                  <w:sz w:val="24"/>
                  <w:szCs w:val="24"/>
                </w:rPr>
                <w:t>https</w:t>
              </w:r>
            </w:hyperlink>
            <w:hyperlink r:id="rId145" w:history="1">
              <w:r w:rsidRPr="00BE2ED4">
                <w:rPr>
                  <w:rStyle w:val="a8"/>
                  <w:rFonts w:ascii="Times New Roman" w:eastAsia="Times New Roman" w:hAnsi="Times New Roman" w:cs="Times New Roman"/>
                  <w:color w:val="0000FF"/>
                  <w:sz w:val="24"/>
                  <w:szCs w:val="24"/>
                </w:rPr>
                <w:t>://</w:t>
              </w:r>
            </w:hyperlink>
            <w:hyperlink r:id="rId146" w:history="1">
              <w:r w:rsidRPr="00BE2ED4">
                <w:rPr>
                  <w:rStyle w:val="a8"/>
                  <w:rFonts w:ascii="Times New Roman" w:eastAsia="Times New Roman" w:hAnsi="Times New Roman" w:cs="Times New Roman"/>
                  <w:color w:val="000000"/>
                  <w:sz w:val="24"/>
                  <w:szCs w:val="24"/>
                </w:rPr>
                <w:t>resh</w:t>
              </w:r>
            </w:hyperlink>
            <w:hyperlink r:id="rId147" w:history="1">
              <w:r w:rsidRPr="00BE2ED4">
                <w:rPr>
                  <w:rStyle w:val="a8"/>
                  <w:rFonts w:ascii="Times New Roman" w:eastAsia="Times New Roman" w:hAnsi="Times New Roman" w:cs="Times New Roman"/>
                  <w:color w:val="000000"/>
                  <w:sz w:val="24"/>
                  <w:szCs w:val="24"/>
                </w:rPr>
                <w:t>.</w:t>
              </w:r>
            </w:hyperlink>
            <w:hyperlink r:id="rId148" w:history="1">
              <w:r w:rsidRPr="00BE2ED4">
                <w:rPr>
                  <w:rStyle w:val="a8"/>
                  <w:rFonts w:ascii="Times New Roman" w:eastAsia="Times New Roman" w:hAnsi="Times New Roman" w:cs="Times New Roman"/>
                  <w:color w:val="000000"/>
                  <w:sz w:val="24"/>
                  <w:szCs w:val="24"/>
                </w:rPr>
                <w:t>edu</w:t>
              </w:r>
            </w:hyperlink>
            <w:hyperlink r:id="rId149" w:history="1">
              <w:r w:rsidRPr="00BE2ED4">
                <w:rPr>
                  <w:rStyle w:val="a8"/>
                  <w:rFonts w:ascii="Times New Roman" w:eastAsia="Times New Roman" w:hAnsi="Times New Roman" w:cs="Times New Roman"/>
                  <w:color w:val="000000"/>
                  <w:sz w:val="24"/>
                  <w:szCs w:val="24"/>
                </w:rPr>
                <w:t>.</w:t>
              </w:r>
            </w:hyperlink>
            <w:hyperlink r:id="rId150" w:history="1">
              <w:r w:rsidRPr="00BE2ED4">
                <w:rPr>
                  <w:rStyle w:val="a8"/>
                  <w:rFonts w:ascii="Times New Roman" w:eastAsia="Times New Roman" w:hAnsi="Times New Roman" w:cs="Times New Roman"/>
                  <w:color w:val="000000"/>
                  <w:sz w:val="24"/>
                  <w:szCs w:val="24"/>
                </w:rPr>
                <w:t>ru</w:t>
              </w:r>
            </w:hyperlink>
            <w:hyperlink r:id="rId151" w:history="1">
              <w:r w:rsidRPr="00BE2ED4">
                <w:rPr>
                  <w:rStyle w:val="a8"/>
                  <w:rFonts w:ascii="Times New Roman" w:eastAsia="Times New Roman" w:hAnsi="Times New Roman" w:cs="Times New Roman"/>
                  <w:color w:val="000000"/>
                  <w:sz w:val="24"/>
                  <w:szCs w:val="24"/>
                </w:rPr>
                <w:t>/</w:t>
              </w:r>
            </w:hyperlink>
            <w:hyperlink r:id="rId152" w:history="1">
              <w:r w:rsidRPr="00BE2ED4">
                <w:rPr>
                  <w:rStyle w:val="a8"/>
                  <w:rFonts w:ascii="Times New Roman" w:eastAsia="Times New Roman" w:hAnsi="Times New Roman" w:cs="Times New Roman"/>
                  <w:color w:val="000000"/>
                  <w:sz w:val="24"/>
                  <w:szCs w:val="24"/>
                </w:rPr>
                <w:t>subject</w:t>
              </w:r>
            </w:hyperlink>
            <w:hyperlink r:id="rId153" w:history="1">
              <w:r w:rsidRPr="00BE2ED4">
                <w:rPr>
                  <w:rStyle w:val="a8"/>
                  <w:rFonts w:ascii="Times New Roman" w:eastAsia="Times New Roman" w:hAnsi="Times New Roman" w:cs="Times New Roman"/>
                  <w:color w:val="000000"/>
                  <w:sz w:val="24"/>
                  <w:szCs w:val="24"/>
                </w:rPr>
                <w:t>/</w:t>
              </w:r>
            </w:hyperlink>
            <w:hyperlink r:id="rId154" w:history="1">
              <w:r w:rsidRPr="00BE2ED4">
                <w:rPr>
                  <w:rStyle w:val="a8"/>
                  <w:rFonts w:ascii="Times New Roman" w:eastAsia="Times New Roman" w:hAnsi="Times New Roman" w:cs="Times New Roman"/>
                  <w:color w:val="000000"/>
                  <w:sz w:val="24"/>
                  <w:szCs w:val="24"/>
                </w:rPr>
                <w:t>lesson</w:t>
              </w:r>
            </w:hyperlink>
            <w:hyperlink r:id="rId155" w:history="1">
              <w:r w:rsidRPr="00BE2ED4">
                <w:rPr>
                  <w:rStyle w:val="a8"/>
                  <w:rFonts w:ascii="Times New Roman" w:eastAsia="Times New Roman" w:hAnsi="Times New Roman" w:cs="Times New Roman"/>
                  <w:color w:val="000000"/>
                  <w:sz w:val="24"/>
                  <w:szCs w:val="24"/>
                </w:rPr>
                <w:t>/7606/</w:t>
              </w:r>
            </w:hyperlink>
            <w:hyperlink r:id="rId156" w:history="1">
              <w:r w:rsidRPr="00BE2ED4">
                <w:rPr>
                  <w:rStyle w:val="a8"/>
                  <w:rFonts w:ascii="Times New Roman" w:eastAsia="Times New Roman" w:hAnsi="Times New Roman" w:cs="Times New Roman"/>
                  <w:color w:val="000000"/>
                  <w:sz w:val="24"/>
                  <w:szCs w:val="24"/>
                </w:rPr>
                <w:t>start</w:t>
              </w:r>
            </w:hyperlink>
            <w:hyperlink r:id="rId157" w:history="1">
              <w:r w:rsidRPr="00BE2ED4">
                <w:rPr>
                  <w:rStyle w:val="a8"/>
                  <w:rFonts w:ascii="Times New Roman" w:eastAsia="Times New Roman" w:hAnsi="Times New Roman" w:cs="Times New Roman"/>
                  <w:color w:val="000000"/>
                  <w:sz w:val="24"/>
                  <w:szCs w:val="24"/>
                </w:rPr>
                <w:t>/</w:t>
              </w:r>
            </w:hyperlink>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3</w:t>
            </w:r>
          </w:p>
        </w:tc>
        <w:tc>
          <w:tcPr>
            <w:tcW w:w="422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lang w:val="ru-RU"/>
              </w:rPr>
            </w:pPr>
            <w:proofErr w:type="gramStart"/>
            <w:r w:rsidRPr="00BE2ED4">
              <w:rPr>
                <w:rFonts w:ascii="Times New Roman" w:hAnsi="Times New Roman" w:cs="Times New Roman"/>
                <w:sz w:val="24"/>
                <w:szCs w:val="24"/>
                <w:lang w:val="ru-RU"/>
              </w:rPr>
              <w:t>Досуг и увлечения (хобби) современного подростка (чтение, кино, театр, музей, спорт, музыка)</w:t>
            </w:r>
            <w:proofErr w:type="gramEnd"/>
          </w:p>
        </w:tc>
        <w:tc>
          <w:tcPr>
            <w:tcW w:w="113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9 </w:t>
            </w:r>
          </w:p>
        </w:tc>
        <w:tc>
          <w:tcPr>
            <w:tcW w:w="1276"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680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eastAsia="Times New Roman" w:hAnsi="Times New Roman" w:cs="Times New Roman"/>
                <w:sz w:val="24"/>
                <w:szCs w:val="24"/>
              </w:rPr>
              <w:t>Урок «So viele Hobbys</w:t>
            </w:r>
            <w:proofErr w:type="gramStart"/>
            <w:r w:rsidRPr="00BE2ED4">
              <w:rPr>
                <w:rFonts w:ascii="Times New Roman" w:eastAsia="Times New Roman" w:hAnsi="Times New Roman" w:cs="Times New Roman"/>
                <w:sz w:val="24"/>
                <w:szCs w:val="24"/>
              </w:rPr>
              <w:t>!»</w:t>
            </w:r>
            <w:proofErr w:type="gramEnd"/>
            <w:r w:rsidRPr="00BE2ED4">
              <w:rPr>
                <w:rFonts w:ascii="Times New Roman" w:eastAsia="Times New Roman" w:hAnsi="Times New Roman" w:cs="Times New Roman"/>
                <w:sz w:val="24"/>
                <w:szCs w:val="24"/>
              </w:rPr>
              <w:t xml:space="preserve"> (РЭШ) </w:t>
            </w:r>
            <w:hyperlink r:id="rId158" w:history="1">
              <w:r w:rsidRPr="00BE2ED4">
                <w:rPr>
                  <w:rStyle w:val="a8"/>
                  <w:rFonts w:ascii="Times New Roman" w:eastAsia="Times New Roman" w:hAnsi="Times New Roman" w:cs="Times New Roman"/>
                  <w:sz w:val="24"/>
                  <w:szCs w:val="24"/>
                </w:rPr>
                <w:t>https://resh.edu.ru/subject/lesson/7608/start/243562/</w:t>
              </w:r>
            </w:hyperlink>
            <w:r w:rsidRPr="00BE2ED4">
              <w:rPr>
                <w:rFonts w:ascii="Times New Roman" w:eastAsia="Times New Roman" w:hAnsi="Times New Roman" w:cs="Times New Roman"/>
                <w:sz w:val="24"/>
                <w:szCs w:val="24"/>
              </w:rPr>
              <w:t xml:space="preserve"> Урок «Im Theater und im Zirkus» (РЭШ) </w:t>
            </w:r>
            <w:hyperlink r:id="rId159" w:history="1">
              <w:r w:rsidRPr="00BE2ED4">
                <w:rPr>
                  <w:rStyle w:val="a8"/>
                  <w:rFonts w:ascii="Times New Roman" w:eastAsia="Times New Roman" w:hAnsi="Times New Roman" w:cs="Times New Roman"/>
                  <w:sz w:val="24"/>
                  <w:szCs w:val="24"/>
                </w:rPr>
                <w:t>https://resh.edu.ru/subject/lesson/7607/start/243376/</w:t>
              </w:r>
            </w:hyperlink>
            <w:r w:rsidRPr="00BE2ED4">
              <w:rPr>
                <w:rFonts w:ascii="Times New Roman" w:eastAsia="Times New Roman" w:hAnsi="Times New Roman" w:cs="Times New Roman"/>
                <w:sz w:val="24"/>
                <w:szCs w:val="24"/>
              </w:rPr>
              <w:t xml:space="preserve"> Урок «So viele Sportarten</w:t>
            </w:r>
            <w:proofErr w:type="gramStart"/>
            <w:r w:rsidRPr="00BE2ED4">
              <w:rPr>
                <w:rFonts w:ascii="Times New Roman" w:eastAsia="Times New Roman" w:hAnsi="Times New Roman" w:cs="Times New Roman"/>
                <w:sz w:val="24"/>
                <w:szCs w:val="24"/>
              </w:rPr>
              <w:t>!»</w:t>
            </w:r>
            <w:proofErr w:type="gramEnd"/>
            <w:r w:rsidRPr="00BE2ED4">
              <w:rPr>
                <w:rFonts w:ascii="Times New Roman" w:eastAsia="Times New Roman" w:hAnsi="Times New Roman" w:cs="Times New Roman"/>
                <w:sz w:val="24"/>
                <w:szCs w:val="24"/>
              </w:rPr>
              <w:t xml:space="preserve"> (РЭШ) </w:t>
            </w:r>
            <w:hyperlink r:id="rId160" w:history="1">
              <w:r w:rsidRPr="00BE2ED4">
                <w:rPr>
                  <w:rStyle w:val="a8"/>
                  <w:rFonts w:ascii="Times New Roman" w:eastAsia="Times New Roman" w:hAnsi="Times New Roman" w:cs="Times New Roman"/>
                  <w:sz w:val="24"/>
                  <w:szCs w:val="24"/>
                </w:rPr>
                <w:t>https://resh.edu.ru/subject/lesson/7612/start/243965/</w:t>
              </w:r>
            </w:hyperlink>
            <w:r w:rsidRPr="00BE2ED4">
              <w:rPr>
                <w:rFonts w:ascii="Times New Roman" w:eastAsia="Times New Roman" w:hAnsi="Times New Roman" w:cs="Times New Roman"/>
                <w:sz w:val="24"/>
                <w:szCs w:val="24"/>
              </w:rPr>
              <w:t xml:space="preserve"> Урок «Turnen macht gesund» (РЭШ) </w:t>
            </w:r>
            <w:hyperlink r:id="rId161" w:history="1">
              <w:r w:rsidRPr="00BE2ED4">
                <w:rPr>
                  <w:rStyle w:val="a8"/>
                  <w:rFonts w:ascii="Times New Roman" w:eastAsia="Times New Roman" w:hAnsi="Times New Roman" w:cs="Times New Roman"/>
                  <w:color w:val="0000FF"/>
                  <w:sz w:val="24"/>
                  <w:szCs w:val="24"/>
                </w:rPr>
                <w:t>https://resh.edu.ru/subjec</w:t>
              </w:r>
            </w:hyperlink>
            <w:hyperlink r:id="rId162" w:history="1">
              <w:r w:rsidRPr="00BE2ED4">
                <w:rPr>
                  <w:rStyle w:val="a8"/>
                  <w:rFonts w:ascii="Times New Roman" w:eastAsia="Times New Roman" w:hAnsi="Times New Roman" w:cs="Times New Roman"/>
                  <w:color w:val="0000FF"/>
                  <w:sz w:val="24"/>
                  <w:szCs w:val="24"/>
                </w:rPr>
                <w:t>t/lesson/7611/start/243841/</w:t>
              </w:r>
            </w:hyperlink>
            <w:r w:rsidRPr="00BE2ED4">
              <w:rPr>
                <w:rFonts w:ascii="Times New Roman" w:eastAsia="Times New Roman" w:hAnsi="Times New Roman" w:cs="Times New Roman"/>
                <w:sz w:val="24"/>
                <w:szCs w:val="24"/>
              </w:rPr>
              <w:t xml:space="preserve"> Урок «Fußballzeit» (РЭШ) </w:t>
            </w:r>
            <w:hyperlink r:id="rId163" w:history="1">
              <w:r w:rsidRPr="00BE2ED4">
                <w:rPr>
                  <w:rStyle w:val="a8"/>
                  <w:rFonts w:ascii="Times New Roman" w:eastAsia="Times New Roman" w:hAnsi="Times New Roman" w:cs="Times New Roman"/>
                  <w:sz w:val="24"/>
                  <w:szCs w:val="24"/>
                </w:rPr>
                <w:t>https://resh.edu.ru/subject/lesson/7609/start/303050/</w:t>
              </w:r>
            </w:hyperlink>
            <w:r w:rsidRPr="00BE2ED4">
              <w:rPr>
                <w:rFonts w:ascii="Times New Roman" w:eastAsia="Times New Roman" w:hAnsi="Times New Roman" w:cs="Times New Roman"/>
                <w:sz w:val="24"/>
                <w:szCs w:val="24"/>
              </w:rPr>
              <w:t xml:space="preserve"> Урок «Хобби» (МЭШ) </w:t>
            </w:r>
            <w:hyperlink r:id="rId164" w:history="1">
              <w:r w:rsidRPr="00BE2ED4">
                <w:rPr>
                  <w:rStyle w:val="a8"/>
                  <w:rFonts w:ascii="Times New Roman" w:eastAsia="Times New Roman" w:hAnsi="Times New Roman" w:cs="Times New Roman"/>
                  <w:sz w:val="24"/>
                  <w:szCs w:val="24"/>
                </w:rPr>
                <w:t>https://uchebnik.mos.ru/material_view/lesson_templates/405541?menuReferrer=catalogue</w:t>
              </w:r>
            </w:hyperlink>
            <w:r w:rsidRPr="00BE2ED4">
              <w:rPr>
                <w:rFonts w:ascii="Times New Roman" w:eastAsia="Times New Roman" w:hAnsi="Times New Roman" w:cs="Times New Roman"/>
                <w:sz w:val="24"/>
                <w:szCs w:val="24"/>
              </w:rPr>
              <w:t xml:space="preserve"> Урок «Hobby. Wortschatz und Grammatik trainieren» (МЭШ) </w:t>
            </w:r>
            <w:hyperlink r:id="rId165" w:history="1">
              <w:r w:rsidRPr="00BE2ED4">
                <w:rPr>
                  <w:rStyle w:val="a8"/>
                  <w:rFonts w:ascii="Times New Roman" w:eastAsia="Times New Roman" w:hAnsi="Times New Roman" w:cs="Times New Roman"/>
                  <w:sz w:val="24"/>
                  <w:szCs w:val="24"/>
                </w:rPr>
                <w:t>https://uchebnik.mos.ru/material_view/lesson_templates/2081028?menuReferrer=catalogue</w:t>
              </w:r>
            </w:hyperlink>
            <w:r w:rsidRPr="00BE2ED4">
              <w:rPr>
                <w:rFonts w:ascii="Times New Roman" w:eastAsia="Times New Roman" w:hAnsi="Times New Roman" w:cs="Times New Roman"/>
                <w:sz w:val="24"/>
                <w:szCs w:val="24"/>
              </w:rPr>
              <w:t xml:space="preserve"> Урок «Eine Woche - sieben Tage» (РЭШ) </w:t>
            </w:r>
            <w:hyperlink r:id="rId166" w:history="1">
              <w:r w:rsidRPr="00BE2ED4">
                <w:rPr>
                  <w:rStyle w:val="a8"/>
                  <w:rFonts w:ascii="Times New Roman" w:eastAsia="Times New Roman" w:hAnsi="Times New Roman" w:cs="Times New Roman"/>
                  <w:color w:val="0000FF"/>
                  <w:sz w:val="24"/>
                  <w:szCs w:val="24"/>
                </w:rPr>
                <w:t>https://resh.edu.ru/subject/lesson/1</w:t>
              </w:r>
            </w:hyperlink>
            <w:hyperlink r:id="rId167" w:history="1">
              <w:r w:rsidRPr="00BE2ED4">
                <w:rPr>
                  <w:rStyle w:val="a8"/>
                  <w:rFonts w:ascii="Times New Roman" w:eastAsia="Times New Roman" w:hAnsi="Times New Roman" w:cs="Times New Roman"/>
                  <w:color w:val="0000FF"/>
                  <w:sz w:val="24"/>
                  <w:szCs w:val="24"/>
                </w:rPr>
                <w:t>01/</w:t>
              </w:r>
            </w:hyperlink>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4</w:t>
            </w:r>
          </w:p>
        </w:tc>
        <w:tc>
          <w:tcPr>
            <w:tcW w:w="422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Здоровый образ жизни: режим труда и отдыха, фитнес, сбалансированное питание. </w:t>
            </w:r>
            <w:r w:rsidRPr="00BE2ED4">
              <w:rPr>
                <w:rFonts w:ascii="Times New Roman" w:hAnsi="Times New Roman" w:cs="Times New Roman"/>
                <w:sz w:val="24"/>
                <w:szCs w:val="24"/>
              </w:rPr>
              <w:t>Посещение врача</w:t>
            </w:r>
          </w:p>
        </w:tc>
        <w:tc>
          <w:tcPr>
            <w:tcW w:w="113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 4 </w:t>
            </w:r>
          </w:p>
        </w:tc>
        <w:tc>
          <w:tcPr>
            <w:tcW w:w="1276"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c>
          <w:tcPr>
            <w:tcW w:w="680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hyperlink r:id="rId168" w:history="1">
              <w:r w:rsidRPr="00BE2ED4">
                <w:rPr>
                  <w:rStyle w:val="a8"/>
                  <w:rFonts w:ascii="Times New Roman" w:eastAsia="Times New Roman" w:hAnsi="Times New Roman" w:cs="Times New Roman"/>
                  <w:sz w:val="24"/>
                  <w:szCs w:val="24"/>
                </w:rPr>
                <w:t>https://resh.edu.ru/subject/lesson/3433/start/</w:t>
              </w:r>
            </w:hyperlink>
            <w:r w:rsidRPr="00BE2ED4">
              <w:rPr>
                <w:rFonts w:ascii="Times New Roman" w:eastAsia="Times New Roman" w:hAnsi="Times New Roman" w:cs="Times New Roman"/>
                <w:sz w:val="24"/>
                <w:szCs w:val="24"/>
              </w:rPr>
              <w:t xml:space="preserve"> </w:t>
            </w:r>
            <w:hyperlink r:id="rId169" w:history="1">
              <w:r w:rsidRPr="00BE2ED4">
                <w:rPr>
                  <w:rStyle w:val="a8"/>
                  <w:rFonts w:ascii="Times New Roman" w:eastAsia="Times New Roman" w:hAnsi="Times New Roman" w:cs="Times New Roman"/>
                  <w:sz w:val="24"/>
                  <w:szCs w:val="24"/>
                </w:rPr>
                <w:t>https://resh.edu.ru/subject/lesson/3429/start/</w:t>
              </w:r>
            </w:hyperlink>
            <w:r w:rsidRPr="00BE2ED4">
              <w:rPr>
                <w:rFonts w:ascii="Times New Roman" w:eastAsia="Times New Roman" w:hAnsi="Times New Roman" w:cs="Times New Roman"/>
                <w:sz w:val="24"/>
                <w:szCs w:val="24"/>
              </w:rPr>
              <w:t xml:space="preserve"> </w:t>
            </w:r>
            <w:hyperlink r:id="rId170" w:history="1">
              <w:r w:rsidRPr="00BE2ED4">
                <w:rPr>
                  <w:rStyle w:val="a8"/>
                  <w:rFonts w:ascii="Times New Roman" w:eastAsia="Times New Roman" w:hAnsi="Times New Roman" w:cs="Times New Roman"/>
                  <w:sz w:val="24"/>
                  <w:szCs w:val="24"/>
                </w:rPr>
                <w:t>https://resh.edu.ru/subject/lesson/3432/start/</w:t>
              </w:r>
            </w:hyperlink>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5</w:t>
            </w:r>
          </w:p>
        </w:tc>
        <w:tc>
          <w:tcPr>
            <w:tcW w:w="422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Покупки: продукты питания</w:t>
            </w:r>
          </w:p>
        </w:tc>
        <w:tc>
          <w:tcPr>
            <w:tcW w:w="113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 5 </w:t>
            </w:r>
          </w:p>
        </w:tc>
        <w:tc>
          <w:tcPr>
            <w:tcW w:w="1276"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c>
          <w:tcPr>
            <w:tcW w:w="680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eastAsia="Times New Roman" w:hAnsi="Times New Roman" w:cs="Times New Roman"/>
                <w:sz w:val="24"/>
                <w:szCs w:val="24"/>
              </w:rPr>
              <w:t>Урок «Was kostet das</w:t>
            </w:r>
            <w:proofErr w:type="gramStart"/>
            <w:r w:rsidRPr="00BE2ED4">
              <w:rPr>
                <w:rFonts w:ascii="Times New Roman" w:eastAsia="Times New Roman" w:hAnsi="Times New Roman" w:cs="Times New Roman"/>
                <w:sz w:val="24"/>
                <w:szCs w:val="24"/>
              </w:rPr>
              <w:t>?»</w:t>
            </w:r>
            <w:proofErr w:type="gramEnd"/>
            <w:r w:rsidRPr="00BE2ED4">
              <w:rPr>
                <w:rFonts w:ascii="Times New Roman" w:eastAsia="Times New Roman" w:hAnsi="Times New Roman" w:cs="Times New Roman"/>
                <w:sz w:val="24"/>
                <w:szCs w:val="24"/>
              </w:rPr>
              <w:t xml:space="preserve"> (РЭШ) </w:t>
            </w:r>
            <w:hyperlink r:id="rId171" w:history="1">
              <w:r w:rsidRPr="00BE2ED4">
                <w:rPr>
                  <w:rStyle w:val="a8"/>
                  <w:rFonts w:ascii="Times New Roman" w:eastAsia="Times New Roman" w:hAnsi="Times New Roman" w:cs="Times New Roman"/>
                  <w:sz w:val="24"/>
                  <w:szCs w:val="24"/>
                </w:rPr>
                <w:t>https://resh.edu.ru/subject/lesson/7597/start/308428/</w:t>
              </w:r>
            </w:hyperlink>
            <w:r w:rsidRPr="00BE2ED4">
              <w:rPr>
                <w:rFonts w:ascii="Times New Roman" w:eastAsia="Times New Roman" w:hAnsi="Times New Roman" w:cs="Times New Roman"/>
                <w:sz w:val="24"/>
                <w:szCs w:val="24"/>
              </w:rPr>
              <w:t xml:space="preserve"> Видео «Was kostet das</w:t>
            </w:r>
            <w:proofErr w:type="gramStart"/>
            <w:r w:rsidRPr="00BE2ED4">
              <w:rPr>
                <w:rFonts w:ascii="Times New Roman" w:eastAsia="Times New Roman" w:hAnsi="Times New Roman" w:cs="Times New Roman"/>
                <w:sz w:val="24"/>
                <w:szCs w:val="24"/>
              </w:rPr>
              <w:t>?»</w:t>
            </w:r>
            <w:proofErr w:type="gramEnd"/>
            <w:r w:rsidRPr="00BE2ED4">
              <w:rPr>
                <w:rFonts w:ascii="Times New Roman" w:eastAsia="Times New Roman" w:hAnsi="Times New Roman" w:cs="Times New Roman"/>
                <w:sz w:val="24"/>
                <w:szCs w:val="24"/>
              </w:rPr>
              <w:t xml:space="preserve"> (МЭШ) </w:t>
            </w:r>
            <w:hyperlink r:id="rId172" w:history="1">
              <w:r w:rsidRPr="00BE2ED4">
                <w:rPr>
                  <w:rStyle w:val="a8"/>
                  <w:rFonts w:ascii="Times New Roman" w:eastAsia="Times New Roman" w:hAnsi="Times New Roman" w:cs="Times New Roman"/>
                  <w:sz w:val="24"/>
                  <w:szCs w:val="24"/>
                </w:rPr>
                <w:t>https://uchebnik.mos.ru/material_view/atomic_objects/9366774?menuReferrer=catalogue</w:t>
              </w:r>
            </w:hyperlink>
            <w:r w:rsidRPr="00BE2ED4">
              <w:rPr>
                <w:rFonts w:ascii="Times New Roman" w:eastAsia="Times New Roman" w:hAnsi="Times New Roman" w:cs="Times New Roman"/>
                <w:sz w:val="24"/>
                <w:szCs w:val="24"/>
              </w:rPr>
              <w:t xml:space="preserve"> Урок «Geldscheine» (РЭШ) </w:t>
            </w:r>
            <w:hyperlink r:id="rId173" w:history="1">
              <w:r w:rsidRPr="00BE2ED4">
                <w:rPr>
                  <w:rStyle w:val="a8"/>
                  <w:rFonts w:ascii="Times New Roman" w:eastAsia="Times New Roman" w:hAnsi="Times New Roman" w:cs="Times New Roman"/>
                  <w:sz w:val="24"/>
                  <w:szCs w:val="24"/>
                </w:rPr>
                <w:t>https://resh.edu.ru/subject/lesson/7596/start/243345/</w:t>
              </w:r>
            </w:hyperlink>
            <w:r w:rsidRPr="00BE2ED4">
              <w:rPr>
                <w:rFonts w:ascii="Times New Roman" w:eastAsia="Times New Roman" w:hAnsi="Times New Roman" w:cs="Times New Roman"/>
                <w:sz w:val="24"/>
                <w:szCs w:val="24"/>
              </w:rPr>
              <w:t xml:space="preserve"> Урок «Im Kaufhaus und auf dem Markt» (РЭШ) </w:t>
            </w:r>
            <w:hyperlink r:id="rId174" w:history="1">
              <w:r w:rsidRPr="00BE2ED4">
                <w:rPr>
                  <w:rStyle w:val="a8"/>
                  <w:rFonts w:ascii="Times New Roman" w:eastAsia="Times New Roman" w:hAnsi="Times New Roman" w:cs="Times New Roman"/>
                  <w:color w:val="0000FF"/>
                  <w:sz w:val="24"/>
                  <w:szCs w:val="24"/>
                </w:rPr>
                <w:t>https://resh.ed</w:t>
              </w:r>
            </w:hyperlink>
            <w:hyperlink r:id="rId175" w:history="1">
              <w:r w:rsidRPr="00BE2ED4">
                <w:rPr>
                  <w:rStyle w:val="a8"/>
                  <w:rFonts w:ascii="Times New Roman" w:eastAsia="Times New Roman" w:hAnsi="Times New Roman" w:cs="Times New Roman"/>
                  <w:color w:val="0000FF"/>
                  <w:sz w:val="24"/>
                  <w:szCs w:val="24"/>
                </w:rPr>
                <w:t>u.ru/subject/lesson/7595/start/243531/</w:t>
              </w:r>
            </w:hyperlink>
            <w:r w:rsidRPr="00BE2ED4">
              <w:rPr>
                <w:rFonts w:ascii="Times New Roman" w:eastAsia="Times New Roman" w:hAnsi="Times New Roman" w:cs="Times New Roman"/>
                <w:sz w:val="24"/>
                <w:szCs w:val="24"/>
              </w:rPr>
              <w:t xml:space="preserve"> Урок «В магазине» (МЭШ) </w:t>
            </w:r>
            <w:hyperlink r:id="rId176" w:history="1">
              <w:r w:rsidRPr="00BE2ED4">
                <w:rPr>
                  <w:rStyle w:val="a8"/>
                  <w:rFonts w:ascii="Times New Roman" w:eastAsia="Times New Roman" w:hAnsi="Times New Roman" w:cs="Times New Roman"/>
                  <w:sz w:val="24"/>
                  <w:szCs w:val="24"/>
                </w:rPr>
                <w:t>https://uchebnik.mos.ru/material_view/lesson_templates/403581?menuReferrer=catalogue</w:t>
              </w:r>
            </w:hyperlink>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6</w:t>
            </w:r>
          </w:p>
        </w:tc>
        <w:tc>
          <w:tcPr>
            <w:tcW w:w="422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Школа, школьная жизнь, изучаемые предметы, любимый предмет, правила поведения в школе. </w:t>
            </w:r>
            <w:r w:rsidRPr="00BE2ED4">
              <w:rPr>
                <w:rFonts w:ascii="Times New Roman" w:hAnsi="Times New Roman" w:cs="Times New Roman"/>
                <w:sz w:val="24"/>
                <w:szCs w:val="24"/>
              </w:rPr>
              <w:t>Переписка с иностранными сверстниками</w:t>
            </w:r>
          </w:p>
        </w:tc>
        <w:tc>
          <w:tcPr>
            <w:tcW w:w="113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 11 </w:t>
            </w:r>
          </w:p>
        </w:tc>
        <w:tc>
          <w:tcPr>
            <w:tcW w:w="1276"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680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hyperlink r:id="rId177" w:history="1">
              <w:r w:rsidRPr="00BE2ED4">
                <w:rPr>
                  <w:rStyle w:val="a8"/>
                  <w:rFonts w:ascii="Times New Roman" w:eastAsia="Times New Roman" w:hAnsi="Times New Roman" w:cs="Times New Roman"/>
                  <w:sz w:val="24"/>
                  <w:szCs w:val="24"/>
                </w:rPr>
                <w:t>https://resh.edu.ru/subject/lesson/3371/start/</w:t>
              </w:r>
            </w:hyperlink>
            <w:r w:rsidRPr="00BE2ED4">
              <w:rPr>
                <w:rFonts w:ascii="Times New Roman" w:eastAsia="Times New Roman" w:hAnsi="Times New Roman" w:cs="Times New Roman"/>
                <w:sz w:val="24"/>
                <w:szCs w:val="24"/>
              </w:rPr>
              <w:t xml:space="preserve"> </w:t>
            </w:r>
            <w:hyperlink r:id="rId178" w:history="1">
              <w:r w:rsidRPr="00BE2ED4">
                <w:rPr>
                  <w:rStyle w:val="a8"/>
                  <w:rFonts w:ascii="Times New Roman" w:eastAsia="Times New Roman" w:hAnsi="Times New Roman" w:cs="Times New Roman"/>
                  <w:sz w:val="24"/>
                  <w:szCs w:val="24"/>
                </w:rPr>
                <w:t>https://resh.edu.ru/subject/lesson/3435/start/</w:t>
              </w:r>
            </w:hyperlink>
            <w:r w:rsidRPr="00BE2ED4">
              <w:rPr>
                <w:rFonts w:ascii="Times New Roman" w:eastAsia="Times New Roman" w:hAnsi="Times New Roman" w:cs="Times New Roman"/>
                <w:sz w:val="24"/>
                <w:szCs w:val="24"/>
              </w:rPr>
              <w:t xml:space="preserve"> </w:t>
            </w:r>
            <w:hyperlink r:id="rId179" w:history="1">
              <w:r w:rsidRPr="00BE2ED4">
                <w:rPr>
                  <w:rStyle w:val="a8"/>
                  <w:rFonts w:ascii="Times New Roman" w:eastAsia="Times New Roman" w:hAnsi="Times New Roman" w:cs="Times New Roman"/>
                  <w:sz w:val="24"/>
                  <w:szCs w:val="24"/>
                </w:rPr>
                <w:t>https://resh.edu.ru/subject/lesson/3434/start/</w:t>
              </w:r>
            </w:hyperlink>
            <w:r w:rsidRPr="00BE2ED4">
              <w:rPr>
                <w:rFonts w:ascii="Times New Roman" w:eastAsia="Times New Roman" w:hAnsi="Times New Roman" w:cs="Times New Roman"/>
                <w:sz w:val="24"/>
                <w:szCs w:val="24"/>
              </w:rPr>
              <w:t xml:space="preserve"> </w:t>
            </w:r>
            <w:hyperlink r:id="rId180" w:history="1">
              <w:r w:rsidRPr="00BE2ED4">
                <w:rPr>
                  <w:rStyle w:val="a8"/>
                  <w:rFonts w:ascii="Times New Roman" w:eastAsia="Times New Roman" w:hAnsi="Times New Roman" w:cs="Times New Roman"/>
                  <w:sz w:val="24"/>
                  <w:szCs w:val="24"/>
                </w:rPr>
                <w:t>https://resh.edu.ru/subject/lesson/3370/start/</w:t>
              </w:r>
            </w:hyperlink>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7</w:t>
            </w:r>
          </w:p>
        </w:tc>
        <w:tc>
          <w:tcPr>
            <w:tcW w:w="422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Каникулы в различное время года. Виды отдыха. Путешествия по России и зарубежным странам</w:t>
            </w:r>
          </w:p>
        </w:tc>
        <w:tc>
          <w:tcPr>
            <w:tcW w:w="113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4 </w:t>
            </w:r>
          </w:p>
        </w:tc>
        <w:tc>
          <w:tcPr>
            <w:tcW w:w="1276"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c>
          <w:tcPr>
            <w:tcW w:w="680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eastAsia="Times New Roman" w:hAnsi="Times New Roman" w:cs="Times New Roman"/>
                <w:sz w:val="24"/>
                <w:szCs w:val="24"/>
                <w:lang w:val="ru-RU"/>
              </w:rPr>
              <w:t xml:space="preserve">7 Каникулы в различное время года. Виды отдыха. Путешествия по России и иностранным странам 9 1 </w:t>
            </w:r>
            <w:hyperlink r:id="rId181" w:history="1">
              <w:r w:rsidRPr="00BE2ED4">
                <w:rPr>
                  <w:rStyle w:val="a8"/>
                  <w:rFonts w:ascii="Times New Roman" w:eastAsia="Times New Roman" w:hAnsi="Times New Roman" w:cs="Times New Roman"/>
                  <w:color w:val="0000FF"/>
                  <w:sz w:val="24"/>
                  <w:szCs w:val="24"/>
                  <w:lang w:val="ru-RU"/>
                </w:rPr>
                <w:t>https</w:t>
              </w:r>
            </w:hyperlink>
            <w:hyperlink r:id="rId182" w:history="1">
              <w:r w:rsidRPr="00BE2ED4">
                <w:rPr>
                  <w:rStyle w:val="a8"/>
                  <w:rFonts w:ascii="Times New Roman" w:eastAsia="Times New Roman" w:hAnsi="Times New Roman" w:cs="Times New Roman"/>
                  <w:color w:val="0000FF"/>
                  <w:sz w:val="24"/>
                  <w:szCs w:val="24"/>
                  <w:lang w:val="ru-RU"/>
                </w:rPr>
                <w:t>://</w:t>
              </w:r>
            </w:hyperlink>
            <w:hyperlink r:id="rId183" w:history="1">
              <w:r w:rsidRPr="00BE2ED4">
                <w:rPr>
                  <w:rStyle w:val="a8"/>
                  <w:rFonts w:ascii="Times New Roman" w:eastAsia="Times New Roman" w:hAnsi="Times New Roman" w:cs="Times New Roman"/>
                  <w:color w:val="000000"/>
                  <w:sz w:val="24"/>
                  <w:szCs w:val="24"/>
                </w:rPr>
                <w:t>resh</w:t>
              </w:r>
            </w:hyperlink>
            <w:hyperlink r:id="rId184" w:history="1">
              <w:r w:rsidRPr="00BE2ED4">
                <w:rPr>
                  <w:rStyle w:val="a8"/>
                  <w:rFonts w:ascii="Times New Roman" w:eastAsia="Times New Roman" w:hAnsi="Times New Roman" w:cs="Times New Roman"/>
                  <w:color w:val="000000"/>
                  <w:sz w:val="24"/>
                  <w:szCs w:val="24"/>
                  <w:lang w:val="ru-RU"/>
                </w:rPr>
                <w:t>.</w:t>
              </w:r>
            </w:hyperlink>
            <w:hyperlink r:id="rId185" w:history="1">
              <w:r w:rsidRPr="00BE2ED4">
                <w:rPr>
                  <w:rStyle w:val="a8"/>
                  <w:rFonts w:ascii="Times New Roman" w:eastAsia="Times New Roman" w:hAnsi="Times New Roman" w:cs="Times New Roman"/>
                  <w:color w:val="000000"/>
                  <w:sz w:val="24"/>
                  <w:szCs w:val="24"/>
                  <w:lang w:val="ru-RU"/>
                </w:rPr>
                <w:t>edu</w:t>
              </w:r>
            </w:hyperlink>
            <w:hyperlink r:id="rId186" w:history="1">
              <w:r w:rsidRPr="00BE2ED4">
                <w:rPr>
                  <w:rStyle w:val="a8"/>
                  <w:rFonts w:ascii="Times New Roman" w:eastAsia="Times New Roman" w:hAnsi="Times New Roman" w:cs="Times New Roman"/>
                  <w:color w:val="000000"/>
                  <w:sz w:val="24"/>
                  <w:szCs w:val="24"/>
                  <w:lang w:val="ru-RU"/>
                </w:rPr>
                <w:t>.</w:t>
              </w:r>
            </w:hyperlink>
            <w:hyperlink r:id="rId187" w:history="1">
              <w:r w:rsidRPr="00BE2ED4">
                <w:rPr>
                  <w:rStyle w:val="a8"/>
                  <w:rFonts w:ascii="Times New Roman" w:eastAsia="Times New Roman" w:hAnsi="Times New Roman" w:cs="Times New Roman"/>
                  <w:color w:val="000000"/>
                  <w:sz w:val="24"/>
                  <w:szCs w:val="24"/>
                  <w:lang w:val="ru-RU"/>
                </w:rPr>
                <w:t>ru</w:t>
              </w:r>
            </w:hyperlink>
            <w:hyperlink r:id="rId188" w:history="1">
              <w:r w:rsidRPr="00BE2ED4">
                <w:rPr>
                  <w:rStyle w:val="a8"/>
                  <w:rFonts w:ascii="Times New Roman" w:eastAsia="Times New Roman" w:hAnsi="Times New Roman" w:cs="Times New Roman"/>
                  <w:color w:val="000000"/>
                  <w:sz w:val="24"/>
                  <w:szCs w:val="24"/>
                  <w:lang w:val="ru-RU"/>
                </w:rPr>
                <w:t>/</w:t>
              </w:r>
            </w:hyperlink>
            <w:hyperlink r:id="rId189" w:history="1">
              <w:r w:rsidRPr="00BE2ED4">
                <w:rPr>
                  <w:rStyle w:val="a8"/>
                  <w:rFonts w:ascii="Times New Roman" w:eastAsia="Times New Roman" w:hAnsi="Times New Roman" w:cs="Times New Roman"/>
                  <w:color w:val="000000"/>
                  <w:sz w:val="24"/>
                  <w:szCs w:val="24"/>
                  <w:lang w:val="ru-RU"/>
                </w:rPr>
                <w:t>subject</w:t>
              </w:r>
            </w:hyperlink>
            <w:hyperlink r:id="rId190" w:history="1">
              <w:r w:rsidRPr="00BE2ED4">
                <w:rPr>
                  <w:rStyle w:val="a8"/>
                  <w:rFonts w:ascii="Times New Roman" w:eastAsia="Times New Roman" w:hAnsi="Times New Roman" w:cs="Times New Roman"/>
                  <w:color w:val="000000"/>
                  <w:sz w:val="24"/>
                  <w:szCs w:val="24"/>
                  <w:lang w:val="ru-RU"/>
                </w:rPr>
                <w:t>/</w:t>
              </w:r>
            </w:hyperlink>
            <w:hyperlink r:id="rId191" w:history="1">
              <w:r w:rsidRPr="00BE2ED4">
                <w:rPr>
                  <w:rStyle w:val="a8"/>
                  <w:rFonts w:ascii="Times New Roman" w:eastAsia="Times New Roman" w:hAnsi="Times New Roman" w:cs="Times New Roman"/>
                  <w:color w:val="000000"/>
                  <w:sz w:val="24"/>
                  <w:szCs w:val="24"/>
                  <w:lang w:val="ru-RU"/>
                </w:rPr>
                <w:t>lesson</w:t>
              </w:r>
            </w:hyperlink>
            <w:hyperlink r:id="rId192" w:history="1">
              <w:r w:rsidRPr="00BE2ED4">
                <w:rPr>
                  <w:rStyle w:val="a8"/>
                  <w:rFonts w:ascii="Times New Roman" w:eastAsia="Times New Roman" w:hAnsi="Times New Roman" w:cs="Times New Roman"/>
                  <w:color w:val="000000"/>
                  <w:sz w:val="24"/>
                  <w:szCs w:val="24"/>
                  <w:lang w:val="ru-RU"/>
                </w:rPr>
                <w:t>/3373/</w:t>
              </w:r>
            </w:hyperlink>
            <w:hyperlink r:id="rId193" w:history="1">
              <w:r w:rsidRPr="00BE2ED4">
                <w:rPr>
                  <w:rStyle w:val="a8"/>
                  <w:rFonts w:ascii="Times New Roman" w:eastAsia="Times New Roman" w:hAnsi="Times New Roman" w:cs="Times New Roman"/>
                  <w:color w:val="000000"/>
                  <w:sz w:val="24"/>
                  <w:szCs w:val="24"/>
                  <w:lang w:val="ru-RU"/>
                </w:rPr>
                <w:t>start</w:t>
              </w:r>
            </w:hyperlink>
            <w:hyperlink r:id="rId194" w:history="1">
              <w:r w:rsidRPr="00BE2ED4">
                <w:rPr>
                  <w:rStyle w:val="a8"/>
                  <w:rFonts w:ascii="Times New Roman" w:eastAsia="Times New Roman" w:hAnsi="Times New Roman" w:cs="Times New Roman"/>
                  <w:color w:val="000000"/>
                  <w:sz w:val="24"/>
                  <w:szCs w:val="24"/>
                  <w:lang w:val="ru-RU"/>
                </w:rPr>
                <w:t>/</w:t>
              </w:r>
            </w:hyperlink>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8</w:t>
            </w:r>
          </w:p>
        </w:tc>
        <w:tc>
          <w:tcPr>
            <w:tcW w:w="422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Природа</w:t>
            </w:r>
          </w:p>
        </w:tc>
        <w:tc>
          <w:tcPr>
            <w:tcW w:w="113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 2 </w:t>
            </w:r>
          </w:p>
        </w:tc>
        <w:tc>
          <w:tcPr>
            <w:tcW w:w="1276"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c>
          <w:tcPr>
            <w:tcW w:w="680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eastAsia="Times New Roman" w:hAnsi="Times New Roman" w:cs="Times New Roman"/>
                <w:sz w:val="24"/>
                <w:szCs w:val="24"/>
              </w:rPr>
              <w:t xml:space="preserve">Урок «Die Tierwelt» (РЭШ) </w:t>
            </w:r>
            <w:hyperlink r:id="rId195" w:history="1">
              <w:r w:rsidRPr="00BE2ED4">
                <w:rPr>
                  <w:rStyle w:val="a8"/>
                  <w:rFonts w:ascii="Times New Roman" w:eastAsia="Times New Roman" w:hAnsi="Times New Roman" w:cs="Times New Roman"/>
                  <w:sz w:val="24"/>
                  <w:szCs w:val="24"/>
                </w:rPr>
                <w:t>https://resh.edu.ru/subject/lesson/7604/start/295288/</w:t>
              </w:r>
            </w:hyperlink>
            <w:r w:rsidRPr="00BE2ED4">
              <w:rPr>
                <w:rFonts w:ascii="Times New Roman" w:eastAsia="Times New Roman" w:hAnsi="Times New Roman" w:cs="Times New Roman"/>
                <w:sz w:val="24"/>
                <w:szCs w:val="24"/>
              </w:rPr>
              <w:t xml:space="preserve"> Урок «Der Lebensraum Wald» (РЭШ) </w:t>
            </w:r>
            <w:hyperlink r:id="rId196" w:history="1">
              <w:r w:rsidRPr="00BE2ED4">
                <w:rPr>
                  <w:rStyle w:val="a8"/>
                  <w:rFonts w:ascii="Times New Roman" w:eastAsia="Times New Roman" w:hAnsi="Times New Roman" w:cs="Times New Roman"/>
                  <w:sz w:val="24"/>
                  <w:szCs w:val="24"/>
                </w:rPr>
                <w:t>https://resh.edu.ru/subject/lesson/7603/start/244027/</w:t>
              </w:r>
            </w:hyperlink>
            <w:r w:rsidRPr="00BE2ED4">
              <w:rPr>
                <w:rFonts w:ascii="Times New Roman" w:eastAsia="Times New Roman" w:hAnsi="Times New Roman" w:cs="Times New Roman"/>
                <w:sz w:val="24"/>
                <w:szCs w:val="24"/>
              </w:rPr>
              <w:t xml:space="preserve"> Урок «Meine Lieblingstiere» (РЭШ) </w:t>
            </w:r>
            <w:hyperlink r:id="rId197" w:history="1">
              <w:r w:rsidRPr="00BE2ED4">
                <w:rPr>
                  <w:rStyle w:val="a8"/>
                  <w:rFonts w:ascii="Times New Roman" w:eastAsia="Times New Roman" w:hAnsi="Times New Roman" w:cs="Times New Roman"/>
                  <w:sz w:val="24"/>
                  <w:szCs w:val="24"/>
                </w:rPr>
                <w:t>https://resh.edu.ru/subject/lesson/7602/start/243779/</w:t>
              </w:r>
            </w:hyperlink>
            <w:r w:rsidRPr="00BE2ED4">
              <w:rPr>
                <w:rFonts w:ascii="Times New Roman" w:eastAsia="Times New Roman" w:hAnsi="Times New Roman" w:cs="Times New Roman"/>
                <w:sz w:val="24"/>
                <w:szCs w:val="24"/>
              </w:rPr>
              <w:t xml:space="preserve"> Урок «Tiere» (МЭШ) </w:t>
            </w:r>
            <w:hyperlink r:id="rId198" w:history="1">
              <w:r w:rsidRPr="00BE2ED4">
                <w:rPr>
                  <w:rStyle w:val="a8"/>
                  <w:rFonts w:ascii="Times New Roman" w:eastAsia="Times New Roman" w:hAnsi="Times New Roman" w:cs="Times New Roman"/>
                  <w:sz w:val="24"/>
                  <w:szCs w:val="24"/>
                </w:rPr>
                <w:t>https://uchebnik.mos.ru/material_view/lesson_templates/545383?menuReferrer=catalogue</w:t>
              </w:r>
            </w:hyperlink>
            <w:r w:rsidRPr="00BE2ED4">
              <w:rPr>
                <w:rFonts w:ascii="Times New Roman" w:eastAsia="Times New Roman" w:hAnsi="Times New Roman" w:cs="Times New Roman"/>
                <w:sz w:val="24"/>
                <w:szCs w:val="24"/>
              </w:rPr>
              <w:t xml:space="preserve"> Урок «Unser Planet» (РЭШ) </w:t>
            </w:r>
            <w:hyperlink r:id="rId199" w:history="1">
              <w:r w:rsidRPr="00BE2ED4">
                <w:rPr>
                  <w:rStyle w:val="a8"/>
                  <w:rFonts w:ascii="Times New Roman" w:eastAsia="Times New Roman" w:hAnsi="Times New Roman" w:cs="Times New Roman"/>
                  <w:sz w:val="24"/>
                  <w:szCs w:val="24"/>
                </w:rPr>
                <w:t>https://resh.edu.ru/subject/lesson/7616/start/243686/</w:t>
              </w:r>
            </w:hyperlink>
            <w:r w:rsidRPr="00BE2ED4">
              <w:rPr>
                <w:rFonts w:ascii="Times New Roman" w:eastAsia="Times New Roman" w:hAnsi="Times New Roman" w:cs="Times New Roman"/>
                <w:sz w:val="24"/>
                <w:szCs w:val="24"/>
              </w:rPr>
              <w:t xml:space="preserve"> Урок «Die Umwelt schützen» (РЭШ) </w:t>
            </w:r>
            <w:hyperlink r:id="rId200" w:history="1">
              <w:r w:rsidRPr="00BE2ED4">
                <w:rPr>
                  <w:rStyle w:val="a8"/>
                  <w:rFonts w:ascii="Times New Roman" w:eastAsia="Times New Roman" w:hAnsi="Times New Roman" w:cs="Times New Roman"/>
                  <w:sz w:val="24"/>
                  <w:szCs w:val="24"/>
                </w:rPr>
                <w:t>https://resh.edu.ru/subject/lesson/7614/start/303019/</w:t>
              </w:r>
            </w:hyperlink>
            <w:r w:rsidRPr="00BE2ED4">
              <w:rPr>
                <w:rFonts w:ascii="Times New Roman" w:eastAsia="Times New Roman" w:hAnsi="Times New Roman" w:cs="Times New Roman"/>
                <w:sz w:val="24"/>
                <w:szCs w:val="24"/>
              </w:rPr>
              <w:t xml:space="preserve"> Урок «Wir helfen der Natur!» (РЭШ) </w:t>
            </w:r>
            <w:hyperlink r:id="rId201" w:history="1">
              <w:r w:rsidRPr="00BE2ED4">
                <w:rPr>
                  <w:rStyle w:val="a8"/>
                  <w:rFonts w:ascii="Times New Roman" w:eastAsia="Times New Roman" w:hAnsi="Times New Roman" w:cs="Times New Roman"/>
                  <w:color w:val="0000FF"/>
                  <w:sz w:val="24"/>
                  <w:szCs w:val="24"/>
                </w:rPr>
                <w:t>https:</w:t>
              </w:r>
            </w:hyperlink>
            <w:hyperlink r:id="rId202" w:history="1">
              <w:r w:rsidRPr="00BE2ED4">
                <w:rPr>
                  <w:rStyle w:val="a8"/>
                  <w:rFonts w:ascii="Times New Roman" w:eastAsia="Times New Roman" w:hAnsi="Times New Roman" w:cs="Times New Roman"/>
                  <w:color w:val="0000FF"/>
                  <w:sz w:val="24"/>
                  <w:szCs w:val="24"/>
                </w:rPr>
                <w:t>//resh.edu.ru/subject/lesson/7613/start/243717/</w:t>
              </w:r>
            </w:hyperlink>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9</w:t>
            </w:r>
          </w:p>
        </w:tc>
        <w:tc>
          <w:tcPr>
            <w:tcW w:w="422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Жизнь в городе и сельской местности. </w:t>
            </w:r>
            <w:r w:rsidRPr="00BE2ED4">
              <w:rPr>
                <w:rFonts w:ascii="Times New Roman" w:hAnsi="Times New Roman" w:cs="Times New Roman"/>
                <w:sz w:val="24"/>
                <w:szCs w:val="24"/>
              </w:rPr>
              <w:t>Описание родного города (села)</w:t>
            </w:r>
          </w:p>
        </w:tc>
        <w:tc>
          <w:tcPr>
            <w:tcW w:w="113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 3 </w:t>
            </w:r>
          </w:p>
        </w:tc>
        <w:tc>
          <w:tcPr>
            <w:tcW w:w="1276"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c>
          <w:tcPr>
            <w:tcW w:w="680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eastAsia="Times New Roman" w:hAnsi="Times New Roman" w:cs="Times New Roman"/>
                <w:sz w:val="24"/>
                <w:szCs w:val="24"/>
              </w:rPr>
              <w:t xml:space="preserve">Урок «Die grobe bunte welt» (РЭШ) </w:t>
            </w:r>
            <w:hyperlink r:id="rId203" w:history="1">
              <w:r w:rsidRPr="00BE2ED4">
                <w:rPr>
                  <w:rStyle w:val="a8"/>
                  <w:rFonts w:ascii="Times New Roman" w:eastAsia="Times New Roman" w:hAnsi="Times New Roman" w:cs="Times New Roman"/>
                  <w:sz w:val="24"/>
                  <w:szCs w:val="24"/>
                </w:rPr>
                <w:t>https://resh.edu.ru/subject/lesson/84/</w:t>
              </w:r>
            </w:hyperlink>
            <w:r w:rsidRPr="00BE2ED4">
              <w:rPr>
                <w:rFonts w:ascii="Times New Roman" w:eastAsia="Times New Roman" w:hAnsi="Times New Roman" w:cs="Times New Roman"/>
                <w:sz w:val="24"/>
                <w:szCs w:val="24"/>
              </w:rPr>
              <w:t xml:space="preserve"> Видео «Unsere Heimat» (videouroki.net) </w:t>
            </w:r>
            <w:hyperlink r:id="rId204" w:history="1">
              <w:r w:rsidRPr="00BE2ED4">
                <w:rPr>
                  <w:rStyle w:val="a8"/>
                  <w:rFonts w:ascii="Times New Roman" w:eastAsia="Times New Roman" w:hAnsi="Times New Roman" w:cs="Times New Roman"/>
                  <w:color w:val="0000FF"/>
                  <w:sz w:val="24"/>
                  <w:szCs w:val="24"/>
                </w:rPr>
                <w:t>https://videouroki.net/blog/vidieourok-unsere</w:t>
              </w:r>
            </w:hyperlink>
            <w:hyperlink r:id="rId205" w:history="1">
              <w:r w:rsidRPr="00BE2ED4">
                <w:rPr>
                  <w:rStyle w:val="a8"/>
                  <w:rFonts w:ascii="Times New Roman" w:eastAsia="Times New Roman" w:hAnsi="Times New Roman" w:cs="Times New Roman"/>
                  <w:color w:val="0000FF"/>
                  <w:sz w:val="24"/>
                  <w:szCs w:val="24"/>
                </w:rPr>
                <w:t>-heimat.html</w:t>
              </w:r>
            </w:hyperlink>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10</w:t>
            </w:r>
          </w:p>
        </w:tc>
        <w:tc>
          <w:tcPr>
            <w:tcW w:w="422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Средства массовой информации (телевидение, журналы, Интернет)</w:t>
            </w:r>
          </w:p>
        </w:tc>
        <w:tc>
          <w:tcPr>
            <w:tcW w:w="113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7 </w:t>
            </w:r>
          </w:p>
        </w:tc>
        <w:tc>
          <w:tcPr>
            <w:tcW w:w="1276"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c>
          <w:tcPr>
            <w:tcW w:w="680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hyperlink r:id="rId206" w:history="1">
              <w:r w:rsidRPr="00BE2ED4">
                <w:rPr>
                  <w:rStyle w:val="a8"/>
                  <w:rFonts w:ascii="Times New Roman" w:eastAsia="Times New Roman" w:hAnsi="Times New Roman" w:cs="Times New Roman"/>
                  <w:color w:val="0000FF"/>
                  <w:sz w:val="24"/>
                  <w:szCs w:val="24"/>
                </w:rPr>
                <w:t>https://uchebnik.mos.ru/material_view/lesson_templates/2811539?m</w:t>
              </w:r>
            </w:hyperlink>
            <w:hyperlink r:id="rId207" w:history="1">
              <w:r w:rsidRPr="00BE2ED4">
                <w:rPr>
                  <w:rStyle w:val="a8"/>
                  <w:rFonts w:ascii="Times New Roman" w:eastAsia="Times New Roman" w:hAnsi="Times New Roman" w:cs="Times New Roman"/>
                  <w:color w:val="0000FF"/>
                  <w:sz w:val="24"/>
                  <w:szCs w:val="24"/>
                </w:rPr>
                <w:t>enuReferrer=catalogue</w:t>
              </w:r>
            </w:hyperlink>
            <w:r w:rsidRPr="00BE2ED4">
              <w:rPr>
                <w:rFonts w:ascii="Times New Roman" w:eastAsia="Times New Roman" w:hAnsi="Times New Roman" w:cs="Times New Roman"/>
                <w:sz w:val="24"/>
                <w:szCs w:val="24"/>
              </w:rPr>
              <w:t xml:space="preserve"> </w:t>
            </w:r>
            <w:hyperlink r:id="rId208" w:history="1">
              <w:r w:rsidRPr="00BE2ED4">
                <w:rPr>
                  <w:rStyle w:val="a8"/>
                  <w:rFonts w:ascii="Times New Roman" w:eastAsia="Times New Roman" w:hAnsi="Times New Roman" w:cs="Times New Roman"/>
                  <w:sz w:val="24"/>
                  <w:szCs w:val="24"/>
                </w:rPr>
                <w:t>https://videouroki.net/video/25-die-deutschen-zeitungen-und-zeitschriften.html</w:t>
              </w:r>
            </w:hyperlink>
            <w:r w:rsidRPr="00BE2ED4">
              <w:rPr>
                <w:rFonts w:ascii="Times New Roman" w:eastAsia="Times New Roman" w:hAnsi="Times New Roman" w:cs="Times New Roman"/>
                <w:sz w:val="24"/>
                <w:szCs w:val="24"/>
              </w:rPr>
              <w:t xml:space="preserve"> </w:t>
            </w:r>
            <w:hyperlink r:id="rId209" w:history="1">
              <w:r w:rsidRPr="00BE2ED4">
                <w:rPr>
                  <w:rStyle w:val="a8"/>
                  <w:rFonts w:ascii="Times New Roman" w:eastAsia="Times New Roman" w:hAnsi="Times New Roman" w:cs="Times New Roman"/>
                  <w:sz w:val="24"/>
                  <w:szCs w:val="24"/>
                </w:rPr>
                <w:t>https://videouroki.net/video/24-das-fernsehen.html</w:t>
              </w:r>
            </w:hyperlink>
            <w:r w:rsidRPr="00BE2ED4">
              <w:rPr>
                <w:rFonts w:ascii="Times New Roman" w:eastAsia="Times New Roman" w:hAnsi="Times New Roman" w:cs="Times New Roman"/>
                <w:sz w:val="24"/>
                <w:szCs w:val="24"/>
              </w:rPr>
              <w:t xml:space="preserve"> </w:t>
            </w:r>
            <w:hyperlink r:id="rId210" w:history="1">
              <w:r w:rsidRPr="00BE2ED4">
                <w:rPr>
                  <w:rStyle w:val="a8"/>
                  <w:rFonts w:ascii="Times New Roman" w:eastAsia="Times New Roman" w:hAnsi="Times New Roman" w:cs="Times New Roman"/>
                  <w:sz w:val="24"/>
                  <w:szCs w:val="24"/>
                </w:rPr>
                <w:t>https://videouroki.net/video/27-computer-und-internet.html</w:t>
              </w:r>
            </w:hyperlink>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11</w:t>
            </w:r>
          </w:p>
        </w:tc>
        <w:tc>
          <w:tcPr>
            <w:tcW w:w="422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 xml:space="preserve">Родная страна и страна (страны) изучаемого языка. </w:t>
            </w:r>
            <w:proofErr w:type="gramStart"/>
            <w:r w:rsidRPr="00BE2ED4">
              <w:rPr>
                <w:rFonts w:ascii="Times New Roman" w:hAnsi="Times New Roman" w:cs="Times New Roman"/>
                <w:sz w:val="24"/>
                <w:szCs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13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4 </w:t>
            </w:r>
          </w:p>
        </w:tc>
        <w:tc>
          <w:tcPr>
            <w:tcW w:w="1276"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c>
          <w:tcPr>
            <w:tcW w:w="680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eastAsia="Times New Roman" w:hAnsi="Times New Roman" w:cs="Times New Roman"/>
                <w:sz w:val="24"/>
                <w:szCs w:val="24"/>
              </w:rPr>
              <w:t xml:space="preserve">Урок «Hier spricht man Deutsch» (РЭШ) </w:t>
            </w:r>
            <w:hyperlink r:id="rId211" w:history="1">
              <w:r w:rsidRPr="00BE2ED4">
                <w:rPr>
                  <w:rStyle w:val="a8"/>
                  <w:rFonts w:ascii="Times New Roman" w:eastAsia="Times New Roman" w:hAnsi="Times New Roman" w:cs="Times New Roman"/>
                  <w:sz w:val="24"/>
                  <w:szCs w:val="24"/>
                </w:rPr>
                <w:t>https://resh.edu.ru/subject/lesson/7618/start/301865/</w:t>
              </w:r>
            </w:hyperlink>
            <w:r w:rsidRPr="00BE2ED4">
              <w:rPr>
                <w:rFonts w:ascii="Times New Roman" w:eastAsia="Times New Roman" w:hAnsi="Times New Roman" w:cs="Times New Roman"/>
                <w:sz w:val="24"/>
                <w:szCs w:val="24"/>
              </w:rPr>
              <w:t xml:space="preserve"> Видео «Deutschland: Geographie» (МЭШ) </w:t>
            </w:r>
            <w:hyperlink r:id="rId212" w:history="1">
              <w:r w:rsidRPr="00BE2ED4">
                <w:rPr>
                  <w:rStyle w:val="a8"/>
                  <w:rFonts w:ascii="Times New Roman" w:eastAsia="Times New Roman" w:hAnsi="Times New Roman" w:cs="Times New Roman"/>
                  <w:color w:val="0000FF"/>
                  <w:sz w:val="24"/>
                  <w:szCs w:val="24"/>
                </w:rPr>
                <w:t>https://uchebnik.mos.r</w:t>
              </w:r>
            </w:hyperlink>
            <w:hyperlink r:id="rId213" w:history="1">
              <w:r w:rsidRPr="00BE2ED4">
                <w:rPr>
                  <w:rStyle w:val="a8"/>
                  <w:rFonts w:ascii="Times New Roman" w:eastAsia="Times New Roman" w:hAnsi="Times New Roman" w:cs="Times New Roman"/>
                  <w:color w:val="0000FF"/>
                  <w:sz w:val="24"/>
                  <w:szCs w:val="24"/>
                </w:rPr>
                <w:t>u/material_view/atomic_objects/9440938?menuReferrer=catalogue</w:t>
              </w:r>
            </w:hyperlink>
            <w:r w:rsidRPr="00BE2ED4">
              <w:rPr>
                <w:rFonts w:ascii="Times New Roman" w:eastAsia="Times New Roman" w:hAnsi="Times New Roman" w:cs="Times New Roman"/>
                <w:sz w:val="24"/>
                <w:szCs w:val="24"/>
              </w:rPr>
              <w:t xml:space="preserve"> Урок «Es ist so schön bei uns!» (РЭШ) </w:t>
            </w:r>
            <w:hyperlink r:id="rId214" w:history="1">
              <w:r w:rsidRPr="00BE2ED4">
                <w:rPr>
                  <w:rStyle w:val="a8"/>
                  <w:rFonts w:ascii="Times New Roman" w:eastAsia="Times New Roman" w:hAnsi="Times New Roman" w:cs="Times New Roman"/>
                  <w:sz w:val="24"/>
                  <w:szCs w:val="24"/>
                </w:rPr>
                <w:t>https://resh.edu.ru/subject/lesson/7588/start/311624/</w:t>
              </w:r>
            </w:hyperlink>
            <w:r w:rsidRPr="00BE2ED4">
              <w:rPr>
                <w:rFonts w:ascii="Times New Roman" w:eastAsia="Times New Roman" w:hAnsi="Times New Roman" w:cs="Times New Roman"/>
                <w:sz w:val="24"/>
                <w:szCs w:val="24"/>
              </w:rPr>
              <w:t xml:space="preserve"> Урок «Auf der Landkarte» (РЭШ) </w:t>
            </w:r>
            <w:hyperlink r:id="rId215" w:history="1">
              <w:r w:rsidRPr="00BE2ED4">
                <w:rPr>
                  <w:rStyle w:val="a8"/>
                  <w:rFonts w:ascii="Times New Roman" w:eastAsia="Times New Roman" w:hAnsi="Times New Roman" w:cs="Times New Roman"/>
                  <w:sz w:val="24"/>
                  <w:szCs w:val="24"/>
                </w:rPr>
                <w:t>https://resh.edu.ru/subject/lesson/7587/start/243624/</w:t>
              </w:r>
            </w:hyperlink>
            <w:r w:rsidRPr="00BE2ED4">
              <w:rPr>
                <w:rFonts w:ascii="Times New Roman" w:eastAsia="Times New Roman" w:hAnsi="Times New Roman" w:cs="Times New Roman"/>
                <w:sz w:val="24"/>
                <w:szCs w:val="24"/>
              </w:rPr>
              <w:t xml:space="preserve"> Урок «Winterfeste» (РЭШ) </w:t>
            </w:r>
            <w:hyperlink r:id="rId216" w:history="1">
              <w:r w:rsidRPr="00BE2ED4">
                <w:rPr>
                  <w:rStyle w:val="a8"/>
                  <w:rFonts w:ascii="Times New Roman" w:eastAsia="Times New Roman" w:hAnsi="Times New Roman" w:cs="Times New Roman"/>
                  <w:sz w:val="24"/>
                  <w:szCs w:val="24"/>
                </w:rPr>
                <w:t>https://resh.edu.ru/subject/lesson/7599/start/244275/</w:t>
              </w:r>
            </w:hyperlink>
            <w:r w:rsidRPr="00BE2ED4">
              <w:rPr>
                <w:rFonts w:ascii="Times New Roman" w:eastAsia="Times New Roman" w:hAnsi="Times New Roman" w:cs="Times New Roman"/>
                <w:sz w:val="24"/>
                <w:szCs w:val="24"/>
              </w:rPr>
              <w:t xml:space="preserve"> Урок «Was schenken wir</w:t>
            </w:r>
            <w:proofErr w:type="gramStart"/>
            <w:r w:rsidRPr="00BE2ED4">
              <w:rPr>
                <w:rFonts w:ascii="Times New Roman" w:eastAsia="Times New Roman" w:hAnsi="Times New Roman" w:cs="Times New Roman"/>
                <w:sz w:val="24"/>
                <w:szCs w:val="24"/>
              </w:rPr>
              <w:t>?»</w:t>
            </w:r>
            <w:proofErr w:type="gramEnd"/>
            <w:r w:rsidRPr="00BE2ED4">
              <w:rPr>
                <w:rFonts w:ascii="Times New Roman" w:eastAsia="Times New Roman" w:hAnsi="Times New Roman" w:cs="Times New Roman"/>
                <w:sz w:val="24"/>
                <w:szCs w:val="24"/>
              </w:rPr>
              <w:t xml:space="preserve"> (РЭШ) </w:t>
            </w:r>
            <w:hyperlink r:id="rId217" w:history="1">
              <w:r w:rsidRPr="00BE2ED4">
                <w:rPr>
                  <w:rStyle w:val="a8"/>
                  <w:rFonts w:ascii="Times New Roman" w:eastAsia="Times New Roman" w:hAnsi="Times New Roman" w:cs="Times New Roman"/>
                  <w:color w:val="0000FF"/>
                  <w:sz w:val="24"/>
                  <w:szCs w:val="24"/>
                </w:rPr>
                <w:t>https://resh.edu.ru/subject/lesson/7598/star</w:t>
              </w:r>
            </w:hyperlink>
            <w:hyperlink r:id="rId218" w:history="1">
              <w:r w:rsidRPr="00BE2ED4">
                <w:rPr>
                  <w:rStyle w:val="a8"/>
                  <w:rFonts w:ascii="Times New Roman" w:eastAsia="Times New Roman" w:hAnsi="Times New Roman" w:cs="Times New Roman"/>
                  <w:color w:val="0000FF"/>
                  <w:sz w:val="24"/>
                  <w:szCs w:val="24"/>
                </w:rPr>
                <w:t>t/244089/</w:t>
              </w:r>
            </w:hyperlink>
            <w:r w:rsidRPr="00BE2ED4">
              <w:rPr>
                <w:rFonts w:ascii="Times New Roman" w:eastAsia="Times New Roman" w:hAnsi="Times New Roman" w:cs="Times New Roman"/>
                <w:sz w:val="24"/>
                <w:szCs w:val="24"/>
              </w:rPr>
              <w:t xml:space="preserve"> Урок «Frühlingszeit ist da</w:t>
            </w:r>
            <w:proofErr w:type="gramStart"/>
            <w:r w:rsidRPr="00BE2ED4">
              <w:rPr>
                <w:rFonts w:ascii="Times New Roman" w:eastAsia="Times New Roman" w:hAnsi="Times New Roman" w:cs="Times New Roman"/>
                <w:sz w:val="24"/>
                <w:szCs w:val="24"/>
              </w:rPr>
              <w:t>!»</w:t>
            </w:r>
            <w:proofErr w:type="gramEnd"/>
            <w:r w:rsidRPr="00BE2ED4">
              <w:rPr>
                <w:rFonts w:ascii="Times New Roman" w:eastAsia="Times New Roman" w:hAnsi="Times New Roman" w:cs="Times New Roman"/>
                <w:sz w:val="24"/>
                <w:szCs w:val="24"/>
              </w:rPr>
              <w:t xml:space="preserve"> (РЭШ) </w:t>
            </w:r>
            <w:hyperlink r:id="rId219" w:history="1">
              <w:r w:rsidRPr="00BE2ED4">
                <w:rPr>
                  <w:rStyle w:val="a8"/>
                  <w:rFonts w:ascii="Times New Roman" w:eastAsia="Times New Roman" w:hAnsi="Times New Roman" w:cs="Times New Roman"/>
                  <w:sz w:val="24"/>
                  <w:szCs w:val="24"/>
                </w:rPr>
                <w:t>https://resh.edu.ru/subject/lesson/7615/start/293992/</w:t>
              </w:r>
            </w:hyperlink>
            <w:r w:rsidRPr="00BE2ED4">
              <w:rPr>
                <w:rFonts w:ascii="Times New Roman" w:eastAsia="Times New Roman" w:hAnsi="Times New Roman" w:cs="Times New Roman"/>
                <w:sz w:val="24"/>
                <w:szCs w:val="24"/>
              </w:rPr>
              <w:t xml:space="preserve"> Урок «Nikolaustag» (МЭШ) </w:t>
            </w:r>
            <w:hyperlink r:id="rId220" w:history="1">
              <w:r w:rsidRPr="00BE2ED4">
                <w:rPr>
                  <w:rStyle w:val="a8"/>
                  <w:rFonts w:ascii="Times New Roman" w:eastAsia="Times New Roman" w:hAnsi="Times New Roman" w:cs="Times New Roman"/>
                  <w:sz w:val="24"/>
                  <w:szCs w:val="24"/>
                </w:rPr>
                <w:t>https://uchebnik.mos.ru/material_view/lesson_templates/760607?menuReferrer=catalogue</w:t>
              </w:r>
            </w:hyperlink>
            <w:r w:rsidRPr="00BE2ED4">
              <w:rPr>
                <w:rFonts w:ascii="Times New Roman" w:eastAsia="Times New Roman" w:hAnsi="Times New Roman" w:cs="Times New Roman"/>
                <w:sz w:val="24"/>
                <w:szCs w:val="24"/>
              </w:rPr>
              <w:t xml:space="preserve"> Урок «Рождество. Weihnachten» (МЭШ) </w:t>
            </w:r>
            <w:hyperlink r:id="rId221" w:history="1">
              <w:r w:rsidRPr="00BE2ED4">
                <w:rPr>
                  <w:rStyle w:val="a8"/>
                  <w:rFonts w:ascii="Times New Roman" w:eastAsia="Times New Roman" w:hAnsi="Times New Roman" w:cs="Times New Roman"/>
                  <w:sz w:val="24"/>
                  <w:szCs w:val="24"/>
                </w:rPr>
                <w:t>https://uchebnik.mos.ru/material_view/lesson_templates/480486?menuReferrer=catalogue</w:t>
              </w:r>
            </w:hyperlink>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12</w:t>
            </w:r>
          </w:p>
        </w:tc>
        <w:tc>
          <w:tcPr>
            <w:tcW w:w="422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Выдающиеся люди родной страны и страны (стран) изучаемого языка: учёные, писатели, поэты, спортсмены</w:t>
            </w:r>
          </w:p>
        </w:tc>
        <w:tc>
          <w:tcPr>
            <w:tcW w:w="113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6 </w:t>
            </w:r>
          </w:p>
        </w:tc>
        <w:tc>
          <w:tcPr>
            <w:tcW w:w="1276"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c>
          <w:tcPr>
            <w:tcW w:w="680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hyperlink r:id="rId222" w:history="1">
              <w:r w:rsidRPr="00BE2ED4">
                <w:rPr>
                  <w:rStyle w:val="a8"/>
                  <w:rFonts w:ascii="Times New Roman" w:eastAsia="Times New Roman" w:hAnsi="Times New Roman" w:cs="Times New Roman"/>
                  <w:sz w:val="24"/>
                  <w:szCs w:val="24"/>
                </w:rPr>
                <w:t>https://resh.edu.ru/subject/lesson/3369/start/</w:t>
              </w:r>
            </w:hyperlink>
            <w:r w:rsidRPr="00BE2ED4">
              <w:rPr>
                <w:rFonts w:ascii="Times New Roman" w:eastAsia="Times New Roman" w:hAnsi="Times New Roman" w:cs="Times New Roman"/>
                <w:sz w:val="24"/>
                <w:szCs w:val="24"/>
              </w:rPr>
              <w:t xml:space="preserve"> </w:t>
            </w:r>
            <w:hyperlink r:id="rId223" w:history="1">
              <w:r w:rsidRPr="00BE2ED4">
                <w:rPr>
                  <w:rStyle w:val="a8"/>
                  <w:rFonts w:ascii="Times New Roman" w:eastAsia="Times New Roman" w:hAnsi="Times New Roman" w:cs="Times New Roman"/>
                  <w:sz w:val="24"/>
                  <w:szCs w:val="24"/>
                </w:rPr>
                <w:t>https://resh.edu.ru/subject/lesson/3367/start/</w:t>
              </w:r>
            </w:hyperlink>
            <w:r w:rsidRPr="00BE2ED4">
              <w:rPr>
                <w:rFonts w:ascii="Times New Roman" w:eastAsia="Times New Roman" w:hAnsi="Times New Roman" w:cs="Times New Roman"/>
                <w:sz w:val="24"/>
                <w:szCs w:val="24"/>
              </w:rPr>
              <w:t xml:space="preserve"> </w:t>
            </w:r>
            <w:hyperlink r:id="rId224" w:history="1">
              <w:r w:rsidRPr="00BE2ED4">
                <w:rPr>
                  <w:rStyle w:val="a8"/>
                  <w:rFonts w:ascii="Times New Roman" w:eastAsia="Times New Roman" w:hAnsi="Times New Roman" w:cs="Times New Roman"/>
                  <w:color w:val="0000FF"/>
                  <w:sz w:val="24"/>
                  <w:szCs w:val="24"/>
                </w:rPr>
                <w:t>https://</w:t>
              </w:r>
            </w:hyperlink>
            <w:hyperlink r:id="rId225" w:history="1">
              <w:r w:rsidRPr="00BE2ED4">
                <w:rPr>
                  <w:rStyle w:val="a8"/>
                  <w:rFonts w:ascii="Times New Roman" w:eastAsia="Times New Roman" w:hAnsi="Times New Roman" w:cs="Times New Roman"/>
                  <w:color w:val="0000FF"/>
                  <w:sz w:val="24"/>
                  <w:szCs w:val="24"/>
                </w:rPr>
                <w:t>resh.edu.ru/subject/lesson/3368/start/</w:t>
              </w:r>
            </w:hyperlink>
          </w:p>
        </w:tc>
      </w:tr>
      <w:tr w:rsidR="00C81214" w:rsidRPr="00BE2ED4" w:rsidTr="006A544E">
        <w:trPr>
          <w:trHeight w:val="144"/>
        </w:trPr>
        <w:tc>
          <w:tcPr>
            <w:tcW w:w="4813" w:type="dxa"/>
            <w:gridSpan w:val="2"/>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ОБЩЕЕ КОЛИЧЕСТВО ЧАСОВ ПО ПРОГРАММЕ</w:t>
            </w:r>
          </w:p>
        </w:tc>
        <w:tc>
          <w:tcPr>
            <w:tcW w:w="113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68 </w:t>
            </w:r>
          </w:p>
        </w:tc>
        <w:tc>
          <w:tcPr>
            <w:tcW w:w="1276"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 3 </w:t>
            </w:r>
          </w:p>
        </w:tc>
        <w:tc>
          <w:tcPr>
            <w:tcW w:w="680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r>
    </w:tbl>
    <w:p w:rsidR="009B2154" w:rsidRPr="00BE2ED4" w:rsidRDefault="009B2154" w:rsidP="006A544E">
      <w:pPr>
        <w:rPr>
          <w:rFonts w:ascii="Times New Roman" w:hAnsi="Times New Roman" w:cs="Times New Roman"/>
          <w:sz w:val="24"/>
          <w:szCs w:val="24"/>
        </w:rPr>
        <w:sectPr w:rsidR="009B2154" w:rsidRPr="00BE2ED4">
          <w:pgSz w:w="16383" w:h="11906" w:orient="landscape"/>
          <w:pgMar w:top="1440" w:right="1440" w:bottom="1440" w:left="1440" w:header="0" w:footer="0" w:gutter="0"/>
          <w:cols w:space="720"/>
          <w:formProt w:val="0"/>
          <w:docGrid w:linePitch="100" w:charSpace="4096"/>
        </w:sectPr>
      </w:pPr>
    </w:p>
    <w:p w:rsidR="009B2154" w:rsidRPr="00BE2ED4" w:rsidRDefault="00A2387E" w:rsidP="006A544E">
      <w:pPr>
        <w:rPr>
          <w:rFonts w:ascii="Times New Roman" w:hAnsi="Times New Roman" w:cs="Times New Roman"/>
          <w:sz w:val="24"/>
          <w:szCs w:val="24"/>
        </w:rPr>
      </w:pPr>
      <w:r w:rsidRPr="00BE2ED4">
        <w:rPr>
          <w:rFonts w:ascii="Times New Roman" w:hAnsi="Times New Roman" w:cs="Times New Roman"/>
          <w:sz w:val="24"/>
          <w:szCs w:val="24"/>
        </w:rPr>
        <w:t xml:space="preserve"> 8 КЛАСС </w:t>
      </w:r>
    </w:p>
    <w:tbl>
      <w:tblPr>
        <w:tblW w:w="14027" w:type="dxa"/>
        <w:tblInd w:w="107" w:type="dxa"/>
        <w:tblLayout w:type="fixed"/>
        <w:tblCellMar>
          <w:top w:w="50" w:type="dxa"/>
          <w:left w:w="100" w:type="dxa"/>
        </w:tblCellMar>
        <w:tblLook w:val="04A0" w:firstRow="1" w:lastRow="0" w:firstColumn="1" w:lastColumn="0" w:noHBand="0" w:noVBand="1"/>
      </w:tblPr>
      <w:tblGrid>
        <w:gridCol w:w="589"/>
        <w:gridCol w:w="4224"/>
        <w:gridCol w:w="1134"/>
        <w:gridCol w:w="1276"/>
        <w:gridCol w:w="6804"/>
      </w:tblGrid>
      <w:tr w:rsidR="00C81214" w:rsidRPr="00BE2ED4" w:rsidTr="006A544E">
        <w:trPr>
          <w:trHeight w:val="144"/>
        </w:trPr>
        <w:tc>
          <w:tcPr>
            <w:tcW w:w="589" w:type="dxa"/>
            <w:vMerge w:val="restart"/>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 п/п </w:t>
            </w:r>
          </w:p>
          <w:p w:rsidR="00C81214" w:rsidRPr="00BE2ED4" w:rsidRDefault="00C81214" w:rsidP="006A544E">
            <w:pPr>
              <w:rPr>
                <w:rFonts w:ascii="Times New Roman" w:hAnsi="Times New Roman" w:cs="Times New Roman"/>
                <w:sz w:val="24"/>
                <w:szCs w:val="24"/>
              </w:rPr>
            </w:pPr>
          </w:p>
        </w:tc>
        <w:tc>
          <w:tcPr>
            <w:tcW w:w="4224" w:type="dxa"/>
            <w:vMerge w:val="restart"/>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Наименование разделов и тем программы </w:t>
            </w:r>
          </w:p>
          <w:p w:rsidR="00C81214" w:rsidRPr="00BE2ED4" w:rsidRDefault="00C81214" w:rsidP="006A544E">
            <w:pPr>
              <w:rPr>
                <w:rFonts w:ascii="Times New Roman" w:hAnsi="Times New Roman" w:cs="Times New Roman"/>
                <w:sz w:val="24"/>
                <w:szCs w:val="24"/>
              </w:rPr>
            </w:pPr>
          </w:p>
        </w:tc>
        <w:tc>
          <w:tcPr>
            <w:tcW w:w="2410" w:type="dxa"/>
            <w:gridSpan w:val="2"/>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Количество часов</w:t>
            </w:r>
          </w:p>
        </w:tc>
        <w:tc>
          <w:tcPr>
            <w:tcW w:w="6804" w:type="dxa"/>
            <w:vMerge w:val="restart"/>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Электронные (цифровые) образовательные ресурсы </w:t>
            </w:r>
          </w:p>
          <w:p w:rsidR="00C81214" w:rsidRPr="00BE2ED4" w:rsidRDefault="00C81214" w:rsidP="006A544E">
            <w:pPr>
              <w:rPr>
                <w:rFonts w:ascii="Times New Roman" w:hAnsi="Times New Roman" w:cs="Times New Roman"/>
                <w:sz w:val="24"/>
                <w:szCs w:val="24"/>
              </w:rPr>
            </w:pPr>
          </w:p>
        </w:tc>
      </w:tr>
      <w:tr w:rsidR="00C81214" w:rsidRPr="00BE2ED4" w:rsidTr="006A544E">
        <w:trPr>
          <w:trHeight w:val="144"/>
        </w:trPr>
        <w:tc>
          <w:tcPr>
            <w:tcW w:w="589" w:type="dxa"/>
            <w:vMerge/>
            <w:tcBorders>
              <w:left w:val="single" w:sz="6" w:space="0" w:color="000000"/>
              <w:bottom w:val="single" w:sz="6" w:space="0" w:color="000000"/>
              <w:right w:val="single" w:sz="6" w:space="0" w:color="000000"/>
            </w:tcBorders>
          </w:tcPr>
          <w:p w:rsidR="00C81214" w:rsidRPr="00BE2ED4" w:rsidRDefault="00C81214" w:rsidP="006A544E">
            <w:pPr>
              <w:rPr>
                <w:rFonts w:ascii="Times New Roman" w:hAnsi="Times New Roman" w:cs="Times New Roman"/>
                <w:sz w:val="24"/>
                <w:szCs w:val="24"/>
              </w:rPr>
            </w:pPr>
          </w:p>
        </w:tc>
        <w:tc>
          <w:tcPr>
            <w:tcW w:w="4224" w:type="dxa"/>
            <w:vMerge/>
            <w:tcBorders>
              <w:left w:val="single" w:sz="6" w:space="0" w:color="000000"/>
              <w:bottom w:val="single" w:sz="6" w:space="0" w:color="000000"/>
              <w:right w:val="single" w:sz="6" w:space="0" w:color="000000"/>
            </w:tcBorders>
          </w:tcPr>
          <w:p w:rsidR="00C81214" w:rsidRPr="00BE2ED4" w:rsidRDefault="00C81214" w:rsidP="006A544E">
            <w:pPr>
              <w:rPr>
                <w:rFonts w:ascii="Times New Roman" w:hAnsi="Times New Roman" w:cs="Times New Roman"/>
                <w:sz w:val="24"/>
                <w:szCs w:val="24"/>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Всего </w:t>
            </w:r>
          </w:p>
          <w:p w:rsidR="00C81214" w:rsidRPr="00BE2ED4" w:rsidRDefault="00C81214" w:rsidP="006A544E">
            <w:pPr>
              <w:rPr>
                <w:rFonts w:ascii="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Контрольные работы </w:t>
            </w:r>
          </w:p>
          <w:p w:rsidR="00C81214" w:rsidRPr="00BE2ED4" w:rsidRDefault="00C81214" w:rsidP="006A544E">
            <w:pPr>
              <w:rPr>
                <w:rFonts w:ascii="Times New Roman" w:hAnsi="Times New Roman" w:cs="Times New Roman"/>
                <w:sz w:val="24"/>
                <w:szCs w:val="24"/>
              </w:rPr>
            </w:pPr>
          </w:p>
        </w:tc>
        <w:tc>
          <w:tcPr>
            <w:tcW w:w="6804" w:type="dxa"/>
            <w:vMerge/>
            <w:tcBorders>
              <w:left w:val="single" w:sz="6" w:space="0" w:color="000000"/>
              <w:bottom w:val="single" w:sz="6" w:space="0" w:color="000000"/>
              <w:right w:val="single" w:sz="6" w:space="0" w:color="000000"/>
            </w:tcBorders>
          </w:tcPr>
          <w:p w:rsidR="00C81214" w:rsidRPr="00BE2ED4" w:rsidRDefault="00C81214" w:rsidP="006A544E">
            <w:pPr>
              <w:rPr>
                <w:rFonts w:ascii="Times New Roman" w:hAnsi="Times New Roman" w:cs="Times New Roman"/>
                <w:sz w:val="24"/>
                <w:szCs w:val="24"/>
              </w:rPr>
            </w:pPr>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1</w:t>
            </w:r>
          </w:p>
        </w:tc>
        <w:tc>
          <w:tcPr>
            <w:tcW w:w="422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Взаимоотношения в семье и с друзьями</w:t>
            </w:r>
          </w:p>
        </w:tc>
        <w:tc>
          <w:tcPr>
            <w:tcW w:w="113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4</w:t>
            </w:r>
            <w:r w:rsidRPr="00BE2ED4">
              <w:rPr>
                <w:rFonts w:ascii="Times New Roman" w:hAnsi="Times New Roman" w:cs="Times New Roman"/>
                <w:sz w:val="24"/>
                <w:szCs w:val="24"/>
              </w:rPr>
              <w:t xml:space="preserve"> </w:t>
            </w:r>
          </w:p>
        </w:tc>
        <w:tc>
          <w:tcPr>
            <w:tcW w:w="1276"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 </w:t>
            </w:r>
            <w:r w:rsidRPr="00BE2ED4">
              <w:rPr>
                <w:rFonts w:ascii="Times New Roman" w:hAnsi="Times New Roman" w:cs="Times New Roman"/>
                <w:sz w:val="24"/>
                <w:szCs w:val="24"/>
                <w:lang w:val="ru-RU"/>
              </w:rPr>
              <w:t>0</w:t>
            </w:r>
            <w:r w:rsidRPr="00BE2ED4">
              <w:rPr>
                <w:rFonts w:ascii="Times New Roman" w:hAnsi="Times New Roman" w:cs="Times New Roman"/>
                <w:sz w:val="24"/>
                <w:szCs w:val="24"/>
              </w:rPr>
              <w:t xml:space="preserve"> </w:t>
            </w:r>
          </w:p>
        </w:tc>
        <w:tc>
          <w:tcPr>
            <w:tcW w:w="680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hyperlink r:id="rId226" w:history="1">
              <w:r w:rsidRPr="00BE2ED4">
                <w:rPr>
                  <w:rStyle w:val="a8"/>
                  <w:rFonts w:ascii="Times New Roman" w:eastAsia="Times New Roman" w:hAnsi="Times New Roman" w:cs="Times New Roman"/>
                  <w:sz w:val="24"/>
                  <w:szCs w:val="24"/>
                </w:rPr>
                <w:t>https://resh.edu.ru/subject/lesson/3378/start/</w:t>
              </w:r>
            </w:hyperlink>
            <w:r w:rsidRPr="00BE2ED4">
              <w:rPr>
                <w:rFonts w:ascii="Times New Roman" w:eastAsia="Times New Roman" w:hAnsi="Times New Roman" w:cs="Times New Roman"/>
                <w:sz w:val="24"/>
                <w:szCs w:val="24"/>
              </w:rPr>
              <w:t xml:space="preserve"> </w:t>
            </w:r>
            <w:hyperlink r:id="rId227" w:history="1">
              <w:r w:rsidRPr="00BE2ED4">
                <w:rPr>
                  <w:rStyle w:val="a8"/>
                  <w:rFonts w:ascii="Times New Roman" w:eastAsia="Times New Roman" w:hAnsi="Times New Roman" w:cs="Times New Roman"/>
                  <w:sz w:val="24"/>
                  <w:szCs w:val="24"/>
                </w:rPr>
                <w:t>https://resh.edu.ru/subject/lesson/3377/start/</w:t>
              </w:r>
            </w:hyperlink>
            <w:r w:rsidRPr="00BE2ED4">
              <w:rPr>
                <w:rFonts w:ascii="Times New Roman" w:eastAsia="Times New Roman" w:hAnsi="Times New Roman" w:cs="Times New Roman"/>
                <w:sz w:val="24"/>
                <w:szCs w:val="24"/>
              </w:rPr>
              <w:t xml:space="preserve"> </w:t>
            </w:r>
            <w:hyperlink r:id="rId228" w:history="1">
              <w:r w:rsidRPr="00BE2ED4">
                <w:rPr>
                  <w:rStyle w:val="a8"/>
                  <w:rFonts w:ascii="Times New Roman" w:eastAsia="Times New Roman" w:hAnsi="Times New Roman" w:cs="Times New Roman"/>
                  <w:sz w:val="24"/>
                  <w:szCs w:val="24"/>
                </w:rPr>
                <w:t>https://resh.edu.ru/subject/lesson/3438/start/</w:t>
              </w:r>
            </w:hyperlink>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2</w:t>
            </w:r>
          </w:p>
        </w:tc>
        <w:tc>
          <w:tcPr>
            <w:tcW w:w="422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lang w:val="ru-RU"/>
              </w:rPr>
            </w:pPr>
            <w:proofErr w:type="gramStart"/>
            <w:r w:rsidRPr="00BE2ED4">
              <w:rPr>
                <w:rFonts w:ascii="Times New Roman" w:hAnsi="Times New Roman" w:cs="Times New Roman"/>
                <w:sz w:val="24"/>
                <w:szCs w:val="24"/>
                <w:lang w:val="ru-RU"/>
              </w:rPr>
              <w:t>Досуг и увлечения (хобби) современного подростка (чтение, кино, театр, музей, спорт, музыка)</w:t>
            </w:r>
            <w:proofErr w:type="gramEnd"/>
          </w:p>
        </w:tc>
        <w:tc>
          <w:tcPr>
            <w:tcW w:w="113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4</w:t>
            </w:r>
            <w:r w:rsidRPr="00BE2ED4">
              <w:rPr>
                <w:rFonts w:ascii="Times New Roman" w:hAnsi="Times New Roman" w:cs="Times New Roman"/>
                <w:sz w:val="24"/>
                <w:szCs w:val="24"/>
              </w:rPr>
              <w:t xml:space="preserve"> </w:t>
            </w:r>
          </w:p>
        </w:tc>
        <w:tc>
          <w:tcPr>
            <w:tcW w:w="1276"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lang w:val="ru-RU"/>
              </w:rPr>
            </w:pPr>
            <w:r w:rsidRPr="00BE2ED4">
              <w:rPr>
                <w:rFonts w:ascii="Times New Roman" w:hAnsi="Times New Roman" w:cs="Times New Roman"/>
                <w:sz w:val="24"/>
                <w:szCs w:val="24"/>
              </w:rPr>
              <w:t xml:space="preserve"> </w:t>
            </w:r>
            <w:r w:rsidRPr="00BE2ED4">
              <w:rPr>
                <w:rFonts w:ascii="Times New Roman" w:hAnsi="Times New Roman" w:cs="Times New Roman"/>
                <w:sz w:val="24"/>
                <w:szCs w:val="24"/>
                <w:lang w:val="ru-RU"/>
              </w:rPr>
              <w:t>0</w:t>
            </w:r>
          </w:p>
        </w:tc>
        <w:tc>
          <w:tcPr>
            <w:tcW w:w="680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hyperlink r:id="rId229" w:history="1">
              <w:r w:rsidRPr="00BE2ED4">
                <w:rPr>
                  <w:rStyle w:val="a8"/>
                  <w:rFonts w:ascii="Times New Roman" w:eastAsia="Times New Roman" w:hAnsi="Times New Roman" w:cs="Times New Roman"/>
                  <w:color w:val="0000FF"/>
                  <w:sz w:val="24"/>
                  <w:szCs w:val="24"/>
                </w:rPr>
                <w:t>https</w:t>
              </w:r>
            </w:hyperlink>
            <w:hyperlink r:id="rId230" w:history="1">
              <w:r w:rsidRPr="00BE2ED4">
                <w:rPr>
                  <w:rStyle w:val="a8"/>
                  <w:rFonts w:ascii="Times New Roman" w:eastAsia="Times New Roman" w:hAnsi="Times New Roman" w:cs="Times New Roman"/>
                  <w:color w:val="0000FF"/>
                  <w:sz w:val="24"/>
                  <w:szCs w:val="24"/>
                  <w:lang w:val="ru-RU"/>
                </w:rPr>
                <w:t>://</w:t>
              </w:r>
            </w:hyperlink>
            <w:hyperlink r:id="rId231" w:history="1">
              <w:r w:rsidRPr="00BE2ED4">
                <w:rPr>
                  <w:rStyle w:val="a8"/>
                  <w:rFonts w:ascii="Times New Roman" w:eastAsia="Times New Roman" w:hAnsi="Times New Roman" w:cs="Times New Roman"/>
                  <w:sz w:val="24"/>
                  <w:szCs w:val="24"/>
                </w:rPr>
                <w:t>videouroki</w:t>
              </w:r>
            </w:hyperlink>
            <w:hyperlink r:id="rId232" w:history="1">
              <w:r w:rsidRPr="00BE2ED4">
                <w:rPr>
                  <w:rStyle w:val="a8"/>
                  <w:rFonts w:ascii="Times New Roman" w:eastAsia="Times New Roman" w:hAnsi="Times New Roman" w:cs="Times New Roman"/>
                  <w:sz w:val="24"/>
                  <w:szCs w:val="24"/>
                  <w:lang w:val="ru-RU"/>
                </w:rPr>
                <w:t>.</w:t>
              </w:r>
            </w:hyperlink>
            <w:hyperlink r:id="rId233" w:history="1">
              <w:r w:rsidRPr="00BE2ED4">
                <w:rPr>
                  <w:rStyle w:val="a8"/>
                  <w:rFonts w:ascii="Times New Roman" w:eastAsia="Times New Roman" w:hAnsi="Times New Roman" w:cs="Times New Roman"/>
                  <w:sz w:val="24"/>
                  <w:szCs w:val="24"/>
                </w:rPr>
                <w:t>net</w:t>
              </w:r>
            </w:hyperlink>
            <w:hyperlink r:id="rId234" w:history="1">
              <w:r w:rsidRPr="00BE2ED4">
                <w:rPr>
                  <w:rStyle w:val="a8"/>
                  <w:rFonts w:ascii="Times New Roman" w:eastAsia="Times New Roman" w:hAnsi="Times New Roman" w:cs="Times New Roman"/>
                  <w:sz w:val="24"/>
                  <w:szCs w:val="24"/>
                  <w:lang w:val="ru-RU"/>
                </w:rPr>
                <w:t>/</w:t>
              </w:r>
            </w:hyperlink>
            <w:hyperlink r:id="rId235" w:history="1">
              <w:r w:rsidRPr="00BE2ED4">
                <w:rPr>
                  <w:rStyle w:val="a8"/>
                  <w:rFonts w:ascii="Times New Roman" w:eastAsia="Times New Roman" w:hAnsi="Times New Roman" w:cs="Times New Roman"/>
                  <w:sz w:val="24"/>
                  <w:szCs w:val="24"/>
                </w:rPr>
                <w:t>video</w:t>
              </w:r>
            </w:hyperlink>
            <w:hyperlink r:id="rId236" w:history="1">
              <w:r w:rsidRPr="00BE2ED4">
                <w:rPr>
                  <w:rStyle w:val="a8"/>
                  <w:rFonts w:ascii="Times New Roman" w:eastAsia="Times New Roman" w:hAnsi="Times New Roman" w:cs="Times New Roman"/>
                  <w:sz w:val="24"/>
                  <w:szCs w:val="24"/>
                  <w:lang w:val="ru-RU"/>
                </w:rPr>
                <w:t>/16-</w:t>
              </w:r>
            </w:hyperlink>
            <w:hyperlink r:id="rId237" w:history="1">
              <w:r w:rsidRPr="00BE2ED4">
                <w:rPr>
                  <w:rStyle w:val="a8"/>
                  <w:rFonts w:ascii="Times New Roman" w:eastAsia="Times New Roman" w:hAnsi="Times New Roman" w:cs="Times New Roman"/>
                  <w:sz w:val="24"/>
                  <w:szCs w:val="24"/>
                </w:rPr>
                <w:t>aussehen</w:t>
              </w:r>
            </w:hyperlink>
            <w:hyperlink r:id="rId238" w:history="1">
              <w:r w:rsidRPr="00BE2ED4">
                <w:rPr>
                  <w:rStyle w:val="a8"/>
                  <w:rFonts w:ascii="Times New Roman" w:eastAsia="Times New Roman" w:hAnsi="Times New Roman" w:cs="Times New Roman"/>
                  <w:sz w:val="24"/>
                  <w:szCs w:val="24"/>
                  <w:lang w:val="ru-RU"/>
                </w:rPr>
                <w:t>-253.</w:t>
              </w:r>
            </w:hyperlink>
            <w:hyperlink r:id="rId239" w:history="1">
              <w:r w:rsidRPr="00BE2ED4">
                <w:rPr>
                  <w:rStyle w:val="a8"/>
                  <w:rFonts w:ascii="Times New Roman" w:eastAsia="Times New Roman" w:hAnsi="Times New Roman" w:cs="Times New Roman"/>
                  <w:sz w:val="24"/>
                  <w:szCs w:val="24"/>
                </w:rPr>
                <w:t>html</w:t>
              </w:r>
            </w:hyperlink>
            <w:r w:rsidRPr="00BE2ED4">
              <w:rPr>
                <w:rFonts w:ascii="Times New Roman" w:eastAsia="Times New Roman" w:hAnsi="Times New Roman" w:cs="Times New Roman"/>
                <w:sz w:val="24"/>
                <w:szCs w:val="24"/>
                <w:lang w:val="ru-RU"/>
              </w:rPr>
              <w:t xml:space="preserve"> Урок «Вот и бременские музыканты! </w:t>
            </w:r>
            <w:proofErr w:type="gramStart"/>
            <w:r w:rsidRPr="00BE2ED4">
              <w:rPr>
                <w:rFonts w:ascii="Times New Roman" w:eastAsia="Times New Roman" w:hAnsi="Times New Roman" w:cs="Times New Roman"/>
                <w:sz w:val="24"/>
                <w:szCs w:val="24"/>
                <w:lang w:val="ru-RU"/>
              </w:rPr>
              <w:t xml:space="preserve">Часть 1» (МЭШ) </w:t>
            </w:r>
            <w:hyperlink r:id="rId240" w:history="1">
              <w:r w:rsidRPr="00BE2ED4">
                <w:rPr>
                  <w:rStyle w:val="a8"/>
                  <w:rFonts w:ascii="Times New Roman" w:eastAsia="Times New Roman" w:hAnsi="Times New Roman" w:cs="Times New Roman"/>
                  <w:color w:val="0000FF"/>
                  <w:sz w:val="24"/>
                  <w:szCs w:val="24"/>
                  <w:lang w:val="ru-RU"/>
                </w:rPr>
                <w:t>https</w:t>
              </w:r>
            </w:hyperlink>
            <w:hyperlink r:id="rId241" w:history="1">
              <w:r w:rsidRPr="00BE2ED4">
                <w:rPr>
                  <w:rStyle w:val="a8"/>
                  <w:rFonts w:ascii="Times New Roman" w:eastAsia="Times New Roman" w:hAnsi="Times New Roman" w:cs="Times New Roman"/>
                  <w:color w:val="0000FF"/>
                  <w:sz w:val="24"/>
                  <w:szCs w:val="24"/>
                  <w:lang w:val="ru-RU"/>
                </w:rPr>
                <w:t>://</w:t>
              </w:r>
            </w:hyperlink>
            <w:hyperlink r:id="rId242" w:history="1">
              <w:r w:rsidRPr="00BE2ED4">
                <w:rPr>
                  <w:rStyle w:val="a8"/>
                  <w:rFonts w:ascii="Times New Roman" w:eastAsia="Times New Roman" w:hAnsi="Times New Roman" w:cs="Times New Roman"/>
                  <w:color w:val="000000"/>
                  <w:sz w:val="24"/>
                  <w:szCs w:val="24"/>
                </w:rPr>
                <w:t>uchebnik</w:t>
              </w:r>
            </w:hyperlink>
            <w:hyperlink r:id="rId243" w:history="1">
              <w:r w:rsidRPr="00BE2ED4">
                <w:rPr>
                  <w:rStyle w:val="a8"/>
                  <w:rFonts w:ascii="Times New Roman" w:eastAsia="Times New Roman" w:hAnsi="Times New Roman" w:cs="Times New Roman"/>
                  <w:color w:val="000000"/>
                  <w:sz w:val="24"/>
                  <w:szCs w:val="24"/>
                  <w:lang w:val="ru-RU"/>
                </w:rPr>
                <w:t>.</w:t>
              </w:r>
            </w:hyperlink>
            <w:hyperlink r:id="rId244" w:history="1">
              <w:r w:rsidRPr="00BE2ED4">
                <w:rPr>
                  <w:rStyle w:val="a8"/>
                  <w:rFonts w:ascii="Times New Roman" w:eastAsia="Times New Roman" w:hAnsi="Times New Roman" w:cs="Times New Roman"/>
                  <w:color w:val="000000"/>
                  <w:sz w:val="24"/>
                  <w:szCs w:val="24"/>
                </w:rPr>
                <w:t>mos</w:t>
              </w:r>
            </w:hyperlink>
            <w:hyperlink r:id="rId245" w:history="1">
              <w:r w:rsidRPr="00BE2ED4">
                <w:rPr>
                  <w:rStyle w:val="a8"/>
                  <w:rFonts w:ascii="Times New Roman" w:eastAsia="Times New Roman" w:hAnsi="Times New Roman" w:cs="Times New Roman"/>
                  <w:color w:val="000000"/>
                  <w:sz w:val="24"/>
                  <w:szCs w:val="24"/>
                </w:rPr>
                <w:t>.</w:t>
              </w:r>
            </w:hyperlink>
            <w:hyperlink r:id="rId246" w:history="1">
              <w:r w:rsidRPr="00BE2ED4">
                <w:rPr>
                  <w:rStyle w:val="a8"/>
                  <w:rFonts w:ascii="Times New Roman" w:eastAsia="Times New Roman" w:hAnsi="Times New Roman" w:cs="Times New Roman"/>
                  <w:color w:val="000000"/>
                  <w:sz w:val="24"/>
                  <w:szCs w:val="24"/>
                </w:rPr>
                <w:t>ru</w:t>
              </w:r>
            </w:hyperlink>
            <w:hyperlink r:id="rId247" w:history="1">
              <w:r w:rsidRPr="00BE2ED4">
                <w:rPr>
                  <w:rStyle w:val="a8"/>
                  <w:rFonts w:ascii="Times New Roman" w:eastAsia="Times New Roman" w:hAnsi="Times New Roman" w:cs="Times New Roman"/>
                  <w:color w:val="000000"/>
                  <w:sz w:val="24"/>
                  <w:szCs w:val="24"/>
                </w:rPr>
                <w:t>/</w:t>
              </w:r>
            </w:hyperlink>
            <w:hyperlink r:id="rId248" w:history="1">
              <w:r w:rsidRPr="00BE2ED4">
                <w:rPr>
                  <w:rStyle w:val="a8"/>
                  <w:rFonts w:ascii="Times New Roman" w:eastAsia="Times New Roman" w:hAnsi="Times New Roman" w:cs="Times New Roman"/>
                  <w:color w:val="000000"/>
                  <w:sz w:val="24"/>
                  <w:szCs w:val="24"/>
                </w:rPr>
                <w:t>material</w:t>
              </w:r>
            </w:hyperlink>
            <w:hyperlink r:id="rId249" w:history="1">
              <w:r w:rsidRPr="00BE2ED4">
                <w:rPr>
                  <w:rStyle w:val="a8"/>
                  <w:rFonts w:ascii="Times New Roman" w:eastAsia="Times New Roman" w:hAnsi="Times New Roman" w:cs="Times New Roman"/>
                  <w:color w:val="000000"/>
                  <w:sz w:val="24"/>
                  <w:szCs w:val="24"/>
                </w:rPr>
                <w:t>_</w:t>
              </w:r>
            </w:hyperlink>
            <w:hyperlink r:id="rId250" w:history="1">
              <w:r w:rsidRPr="00BE2ED4">
                <w:rPr>
                  <w:rStyle w:val="a8"/>
                  <w:rFonts w:ascii="Times New Roman" w:eastAsia="Times New Roman" w:hAnsi="Times New Roman" w:cs="Times New Roman"/>
                  <w:color w:val="000000"/>
                  <w:sz w:val="24"/>
                  <w:szCs w:val="24"/>
                </w:rPr>
                <w:t>view</w:t>
              </w:r>
            </w:hyperlink>
            <w:hyperlink r:id="rId251" w:history="1">
              <w:r w:rsidRPr="00BE2ED4">
                <w:rPr>
                  <w:rStyle w:val="a8"/>
                  <w:rFonts w:ascii="Times New Roman" w:eastAsia="Times New Roman" w:hAnsi="Times New Roman" w:cs="Times New Roman"/>
                  <w:color w:val="000000"/>
                  <w:sz w:val="24"/>
                  <w:szCs w:val="24"/>
                </w:rPr>
                <w:t>/</w:t>
              </w:r>
            </w:hyperlink>
            <w:hyperlink r:id="rId252" w:history="1">
              <w:r w:rsidRPr="00BE2ED4">
                <w:rPr>
                  <w:rStyle w:val="a8"/>
                  <w:rFonts w:ascii="Times New Roman" w:eastAsia="Times New Roman" w:hAnsi="Times New Roman" w:cs="Times New Roman"/>
                  <w:color w:val="000000"/>
                  <w:sz w:val="24"/>
                  <w:szCs w:val="24"/>
                </w:rPr>
                <w:t>lesson</w:t>
              </w:r>
            </w:hyperlink>
            <w:hyperlink r:id="rId253" w:history="1">
              <w:r w:rsidRPr="00BE2ED4">
                <w:rPr>
                  <w:rStyle w:val="a8"/>
                  <w:rFonts w:ascii="Times New Roman" w:eastAsia="Times New Roman" w:hAnsi="Times New Roman" w:cs="Times New Roman"/>
                  <w:color w:val="000000"/>
                  <w:sz w:val="24"/>
                  <w:szCs w:val="24"/>
                </w:rPr>
                <w:t>_</w:t>
              </w:r>
            </w:hyperlink>
            <w:hyperlink r:id="rId254" w:history="1">
              <w:r w:rsidRPr="00BE2ED4">
                <w:rPr>
                  <w:rStyle w:val="a8"/>
                  <w:rFonts w:ascii="Times New Roman" w:eastAsia="Times New Roman" w:hAnsi="Times New Roman" w:cs="Times New Roman"/>
                  <w:color w:val="000000"/>
                  <w:sz w:val="24"/>
                  <w:szCs w:val="24"/>
                </w:rPr>
                <w:t>templates</w:t>
              </w:r>
            </w:hyperlink>
            <w:hyperlink r:id="rId255" w:history="1">
              <w:r w:rsidRPr="00BE2ED4">
                <w:rPr>
                  <w:rStyle w:val="a8"/>
                  <w:rFonts w:ascii="Times New Roman" w:eastAsia="Times New Roman" w:hAnsi="Times New Roman" w:cs="Times New Roman"/>
                  <w:color w:val="000000"/>
                  <w:sz w:val="24"/>
                  <w:szCs w:val="24"/>
                </w:rPr>
                <w:t>/1229058?</w:t>
              </w:r>
              <w:proofErr w:type="gramEnd"/>
            </w:hyperlink>
            <w:hyperlink r:id="rId256" w:history="1">
              <w:r w:rsidRPr="00BE2ED4">
                <w:rPr>
                  <w:rStyle w:val="a8"/>
                  <w:rFonts w:ascii="Times New Roman" w:eastAsia="Times New Roman" w:hAnsi="Times New Roman" w:cs="Times New Roman"/>
                  <w:color w:val="000000"/>
                  <w:sz w:val="24"/>
                  <w:szCs w:val="24"/>
                </w:rPr>
                <w:t>menuReferrer</w:t>
              </w:r>
            </w:hyperlink>
            <w:hyperlink r:id="rId257" w:history="1">
              <w:r w:rsidRPr="00BE2ED4">
                <w:rPr>
                  <w:rStyle w:val="a8"/>
                  <w:rFonts w:ascii="Times New Roman" w:eastAsia="Times New Roman" w:hAnsi="Times New Roman" w:cs="Times New Roman"/>
                  <w:color w:val="000000"/>
                  <w:sz w:val="24"/>
                  <w:szCs w:val="24"/>
                </w:rPr>
                <w:t>=</w:t>
              </w:r>
            </w:hyperlink>
            <w:hyperlink r:id="rId258" w:history="1">
              <w:r w:rsidRPr="00BE2ED4">
                <w:rPr>
                  <w:rStyle w:val="a8"/>
                  <w:rFonts w:ascii="Times New Roman" w:eastAsia="Times New Roman" w:hAnsi="Times New Roman" w:cs="Times New Roman"/>
                  <w:color w:val="000000"/>
                  <w:sz w:val="24"/>
                  <w:szCs w:val="24"/>
                </w:rPr>
                <w:t>catalogue</w:t>
              </w:r>
            </w:hyperlink>
            <w:r w:rsidRPr="00BE2ED4">
              <w:rPr>
                <w:rFonts w:ascii="Times New Roman" w:eastAsia="Times New Roman" w:hAnsi="Times New Roman" w:cs="Times New Roman"/>
                <w:sz w:val="24"/>
                <w:szCs w:val="24"/>
              </w:rPr>
              <w:t xml:space="preserve"> Урок «Körperteile» (МЭШ) </w:t>
            </w:r>
            <w:hyperlink r:id="rId259" w:history="1">
              <w:r w:rsidRPr="00BE2ED4">
                <w:rPr>
                  <w:rStyle w:val="a8"/>
                  <w:rFonts w:ascii="Times New Roman" w:eastAsia="Times New Roman" w:hAnsi="Times New Roman" w:cs="Times New Roman"/>
                  <w:color w:val="0000FF"/>
                  <w:sz w:val="24"/>
                  <w:szCs w:val="24"/>
                </w:rPr>
                <w:t>https</w:t>
              </w:r>
            </w:hyperlink>
            <w:hyperlink r:id="rId260" w:history="1">
              <w:r w:rsidRPr="00BE2ED4">
                <w:rPr>
                  <w:rStyle w:val="a8"/>
                  <w:rFonts w:ascii="Times New Roman" w:eastAsia="Times New Roman" w:hAnsi="Times New Roman" w:cs="Times New Roman"/>
                  <w:color w:val="0000FF"/>
                  <w:sz w:val="24"/>
                  <w:szCs w:val="24"/>
                </w:rPr>
                <w:t>://</w:t>
              </w:r>
            </w:hyperlink>
            <w:hyperlink r:id="rId261" w:history="1">
              <w:r w:rsidRPr="00BE2ED4">
                <w:rPr>
                  <w:rStyle w:val="a8"/>
                  <w:rFonts w:ascii="Times New Roman" w:eastAsia="Times New Roman" w:hAnsi="Times New Roman" w:cs="Times New Roman"/>
                  <w:color w:val="000000"/>
                  <w:sz w:val="24"/>
                  <w:szCs w:val="24"/>
                </w:rPr>
                <w:t>uchebnik</w:t>
              </w:r>
            </w:hyperlink>
            <w:hyperlink r:id="rId262" w:history="1">
              <w:r w:rsidRPr="00BE2ED4">
                <w:rPr>
                  <w:rStyle w:val="a8"/>
                  <w:rFonts w:ascii="Times New Roman" w:eastAsia="Times New Roman" w:hAnsi="Times New Roman" w:cs="Times New Roman"/>
                  <w:color w:val="000000"/>
                  <w:sz w:val="24"/>
                  <w:szCs w:val="24"/>
                </w:rPr>
                <w:t>.</w:t>
              </w:r>
            </w:hyperlink>
            <w:hyperlink r:id="rId263" w:history="1">
              <w:r w:rsidRPr="00BE2ED4">
                <w:rPr>
                  <w:rStyle w:val="a8"/>
                  <w:rFonts w:ascii="Times New Roman" w:eastAsia="Times New Roman" w:hAnsi="Times New Roman" w:cs="Times New Roman"/>
                  <w:color w:val="000000"/>
                  <w:sz w:val="24"/>
                  <w:szCs w:val="24"/>
                </w:rPr>
                <w:t>mos</w:t>
              </w:r>
            </w:hyperlink>
            <w:hyperlink r:id="rId264" w:history="1">
              <w:r w:rsidRPr="00BE2ED4">
                <w:rPr>
                  <w:rStyle w:val="a8"/>
                  <w:rFonts w:ascii="Times New Roman" w:eastAsia="Times New Roman" w:hAnsi="Times New Roman" w:cs="Times New Roman"/>
                  <w:color w:val="000000"/>
                  <w:sz w:val="24"/>
                  <w:szCs w:val="24"/>
                </w:rPr>
                <w:t>.</w:t>
              </w:r>
            </w:hyperlink>
            <w:hyperlink r:id="rId265" w:history="1">
              <w:r w:rsidRPr="00BE2ED4">
                <w:rPr>
                  <w:rStyle w:val="a8"/>
                  <w:rFonts w:ascii="Times New Roman" w:eastAsia="Times New Roman" w:hAnsi="Times New Roman" w:cs="Times New Roman"/>
                  <w:color w:val="000000"/>
                  <w:sz w:val="24"/>
                  <w:szCs w:val="24"/>
                </w:rPr>
                <w:t>ru</w:t>
              </w:r>
            </w:hyperlink>
            <w:hyperlink r:id="rId266" w:history="1">
              <w:r w:rsidRPr="00BE2ED4">
                <w:rPr>
                  <w:rStyle w:val="a8"/>
                  <w:rFonts w:ascii="Times New Roman" w:eastAsia="Times New Roman" w:hAnsi="Times New Roman" w:cs="Times New Roman"/>
                  <w:color w:val="000000"/>
                  <w:sz w:val="24"/>
                  <w:szCs w:val="24"/>
                </w:rPr>
                <w:t>/</w:t>
              </w:r>
            </w:hyperlink>
            <w:hyperlink r:id="rId267" w:history="1">
              <w:r w:rsidRPr="00BE2ED4">
                <w:rPr>
                  <w:rStyle w:val="a8"/>
                  <w:rFonts w:ascii="Times New Roman" w:eastAsia="Times New Roman" w:hAnsi="Times New Roman" w:cs="Times New Roman"/>
                  <w:color w:val="000000"/>
                  <w:sz w:val="24"/>
                  <w:szCs w:val="24"/>
                </w:rPr>
                <w:t>m</w:t>
              </w:r>
            </w:hyperlink>
            <w:hyperlink r:id="rId268" w:history="1">
              <w:r w:rsidRPr="00BE2ED4">
                <w:rPr>
                  <w:rStyle w:val="a8"/>
                  <w:rFonts w:ascii="Times New Roman" w:eastAsia="Times New Roman" w:hAnsi="Times New Roman" w:cs="Times New Roman"/>
                  <w:color w:val="000000"/>
                  <w:sz w:val="24"/>
                  <w:szCs w:val="24"/>
                </w:rPr>
                <w:t>aterial</w:t>
              </w:r>
            </w:hyperlink>
            <w:hyperlink r:id="rId269" w:history="1">
              <w:r w:rsidRPr="00BE2ED4">
                <w:rPr>
                  <w:rStyle w:val="a8"/>
                  <w:rFonts w:ascii="Times New Roman" w:eastAsia="Times New Roman" w:hAnsi="Times New Roman" w:cs="Times New Roman"/>
                  <w:color w:val="000000"/>
                  <w:sz w:val="24"/>
                  <w:szCs w:val="24"/>
                </w:rPr>
                <w:t>_</w:t>
              </w:r>
            </w:hyperlink>
            <w:hyperlink r:id="rId270" w:history="1">
              <w:r w:rsidRPr="00BE2ED4">
                <w:rPr>
                  <w:rStyle w:val="a8"/>
                  <w:rFonts w:ascii="Times New Roman" w:eastAsia="Times New Roman" w:hAnsi="Times New Roman" w:cs="Times New Roman"/>
                  <w:color w:val="000000"/>
                  <w:sz w:val="24"/>
                  <w:szCs w:val="24"/>
                </w:rPr>
                <w:t>view</w:t>
              </w:r>
            </w:hyperlink>
            <w:hyperlink r:id="rId271" w:history="1">
              <w:r w:rsidRPr="00BE2ED4">
                <w:rPr>
                  <w:rStyle w:val="a8"/>
                  <w:rFonts w:ascii="Times New Roman" w:eastAsia="Times New Roman" w:hAnsi="Times New Roman" w:cs="Times New Roman"/>
                  <w:color w:val="000000"/>
                  <w:sz w:val="24"/>
                  <w:szCs w:val="24"/>
                </w:rPr>
                <w:t>/</w:t>
              </w:r>
            </w:hyperlink>
            <w:hyperlink r:id="rId272" w:history="1">
              <w:r w:rsidRPr="00BE2ED4">
                <w:rPr>
                  <w:rStyle w:val="a8"/>
                  <w:rFonts w:ascii="Times New Roman" w:eastAsia="Times New Roman" w:hAnsi="Times New Roman" w:cs="Times New Roman"/>
                  <w:color w:val="000000"/>
                  <w:sz w:val="24"/>
                  <w:szCs w:val="24"/>
                </w:rPr>
                <w:t>lesson</w:t>
              </w:r>
            </w:hyperlink>
            <w:hyperlink r:id="rId273" w:history="1">
              <w:r w:rsidRPr="00BE2ED4">
                <w:rPr>
                  <w:rStyle w:val="a8"/>
                  <w:rFonts w:ascii="Times New Roman" w:eastAsia="Times New Roman" w:hAnsi="Times New Roman" w:cs="Times New Roman"/>
                  <w:color w:val="000000"/>
                  <w:sz w:val="24"/>
                  <w:szCs w:val="24"/>
                </w:rPr>
                <w:t>_</w:t>
              </w:r>
            </w:hyperlink>
            <w:hyperlink r:id="rId274" w:history="1">
              <w:r w:rsidRPr="00BE2ED4">
                <w:rPr>
                  <w:rStyle w:val="a8"/>
                  <w:rFonts w:ascii="Times New Roman" w:eastAsia="Times New Roman" w:hAnsi="Times New Roman" w:cs="Times New Roman"/>
                  <w:color w:val="000000"/>
                  <w:sz w:val="24"/>
                  <w:szCs w:val="24"/>
                </w:rPr>
                <w:t>templates</w:t>
              </w:r>
            </w:hyperlink>
            <w:hyperlink r:id="rId275" w:history="1">
              <w:r w:rsidRPr="00BE2ED4">
                <w:rPr>
                  <w:rStyle w:val="a8"/>
                  <w:rFonts w:ascii="Times New Roman" w:eastAsia="Times New Roman" w:hAnsi="Times New Roman" w:cs="Times New Roman"/>
                  <w:color w:val="000000"/>
                  <w:sz w:val="24"/>
                  <w:szCs w:val="24"/>
                </w:rPr>
                <w:t>/1726505?</w:t>
              </w:r>
            </w:hyperlink>
            <w:hyperlink r:id="rId276" w:history="1">
              <w:r w:rsidRPr="00BE2ED4">
                <w:rPr>
                  <w:rStyle w:val="a8"/>
                  <w:rFonts w:ascii="Times New Roman" w:eastAsia="Times New Roman" w:hAnsi="Times New Roman" w:cs="Times New Roman"/>
                  <w:color w:val="000000"/>
                  <w:sz w:val="24"/>
                  <w:szCs w:val="24"/>
                </w:rPr>
                <w:t>menuReferrer</w:t>
              </w:r>
            </w:hyperlink>
            <w:hyperlink r:id="rId277" w:history="1">
              <w:r w:rsidRPr="00BE2ED4">
                <w:rPr>
                  <w:rStyle w:val="a8"/>
                  <w:rFonts w:ascii="Times New Roman" w:eastAsia="Times New Roman" w:hAnsi="Times New Roman" w:cs="Times New Roman"/>
                  <w:color w:val="000000"/>
                  <w:sz w:val="24"/>
                  <w:szCs w:val="24"/>
                </w:rPr>
                <w:t>=</w:t>
              </w:r>
            </w:hyperlink>
            <w:hyperlink r:id="rId278" w:history="1">
              <w:r w:rsidRPr="00BE2ED4">
                <w:rPr>
                  <w:rStyle w:val="a8"/>
                  <w:rFonts w:ascii="Times New Roman" w:eastAsia="Times New Roman" w:hAnsi="Times New Roman" w:cs="Times New Roman"/>
                  <w:color w:val="000000"/>
                  <w:sz w:val="24"/>
                  <w:szCs w:val="24"/>
                </w:rPr>
                <w:t>catalogue</w:t>
              </w:r>
            </w:hyperlink>
            <w:r w:rsidRPr="00BE2ED4">
              <w:rPr>
                <w:rFonts w:ascii="Times New Roman" w:eastAsia="Times New Roman" w:hAnsi="Times New Roman" w:cs="Times New Roman"/>
                <w:sz w:val="24"/>
                <w:szCs w:val="24"/>
              </w:rPr>
              <w:t xml:space="preserve"> </w:t>
            </w:r>
            <w:hyperlink r:id="rId279" w:history="1">
              <w:r w:rsidRPr="00BE2ED4">
                <w:rPr>
                  <w:rStyle w:val="a8"/>
                  <w:rFonts w:ascii="Times New Roman" w:eastAsia="Times New Roman" w:hAnsi="Times New Roman" w:cs="Times New Roman"/>
                  <w:color w:val="0000FF"/>
                  <w:sz w:val="24"/>
                  <w:szCs w:val="24"/>
                </w:rPr>
                <w:t>https</w:t>
              </w:r>
            </w:hyperlink>
            <w:hyperlink r:id="rId280" w:history="1">
              <w:r w:rsidRPr="00BE2ED4">
                <w:rPr>
                  <w:rStyle w:val="a8"/>
                  <w:rFonts w:ascii="Times New Roman" w:eastAsia="Times New Roman" w:hAnsi="Times New Roman" w:cs="Times New Roman"/>
                  <w:color w:val="0000FF"/>
                  <w:sz w:val="24"/>
                  <w:szCs w:val="24"/>
                </w:rPr>
                <w:t>://</w:t>
              </w:r>
            </w:hyperlink>
            <w:hyperlink r:id="rId281" w:history="1">
              <w:r w:rsidRPr="00BE2ED4">
                <w:rPr>
                  <w:rStyle w:val="a8"/>
                  <w:rFonts w:ascii="Times New Roman" w:eastAsia="Times New Roman" w:hAnsi="Times New Roman" w:cs="Times New Roman"/>
                  <w:color w:val="000000"/>
                  <w:sz w:val="24"/>
                  <w:szCs w:val="24"/>
                </w:rPr>
                <w:t>resh</w:t>
              </w:r>
            </w:hyperlink>
            <w:hyperlink r:id="rId282" w:history="1">
              <w:r w:rsidRPr="00BE2ED4">
                <w:rPr>
                  <w:rStyle w:val="a8"/>
                  <w:rFonts w:ascii="Times New Roman" w:eastAsia="Times New Roman" w:hAnsi="Times New Roman" w:cs="Times New Roman"/>
                  <w:color w:val="000000"/>
                  <w:sz w:val="24"/>
                  <w:szCs w:val="24"/>
                </w:rPr>
                <w:t>.</w:t>
              </w:r>
            </w:hyperlink>
            <w:hyperlink r:id="rId283" w:history="1">
              <w:r w:rsidRPr="00BE2ED4">
                <w:rPr>
                  <w:rStyle w:val="a8"/>
                  <w:rFonts w:ascii="Times New Roman" w:eastAsia="Times New Roman" w:hAnsi="Times New Roman" w:cs="Times New Roman"/>
                  <w:color w:val="000000"/>
                  <w:sz w:val="24"/>
                  <w:szCs w:val="24"/>
                </w:rPr>
                <w:t>edu</w:t>
              </w:r>
            </w:hyperlink>
            <w:hyperlink r:id="rId284" w:history="1">
              <w:r w:rsidRPr="00BE2ED4">
                <w:rPr>
                  <w:rStyle w:val="a8"/>
                  <w:rFonts w:ascii="Times New Roman" w:eastAsia="Times New Roman" w:hAnsi="Times New Roman" w:cs="Times New Roman"/>
                  <w:color w:val="000000"/>
                  <w:sz w:val="24"/>
                  <w:szCs w:val="24"/>
                </w:rPr>
                <w:t>.</w:t>
              </w:r>
            </w:hyperlink>
            <w:hyperlink r:id="rId285" w:history="1">
              <w:r w:rsidRPr="00BE2ED4">
                <w:rPr>
                  <w:rStyle w:val="a8"/>
                  <w:rFonts w:ascii="Times New Roman" w:eastAsia="Times New Roman" w:hAnsi="Times New Roman" w:cs="Times New Roman"/>
                  <w:color w:val="000000"/>
                  <w:sz w:val="24"/>
                  <w:szCs w:val="24"/>
                </w:rPr>
                <w:t>ru</w:t>
              </w:r>
            </w:hyperlink>
            <w:hyperlink r:id="rId286" w:history="1">
              <w:r w:rsidRPr="00BE2ED4">
                <w:rPr>
                  <w:rStyle w:val="a8"/>
                  <w:rFonts w:ascii="Times New Roman" w:eastAsia="Times New Roman" w:hAnsi="Times New Roman" w:cs="Times New Roman"/>
                  <w:color w:val="000000"/>
                  <w:sz w:val="24"/>
                  <w:szCs w:val="24"/>
                </w:rPr>
                <w:t>/</w:t>
              </w:r>
            </w:hyperlink>
            <w:hyperlink r:id="rId287" w:history="1">
              <w:r w:rsidRPr="00BE2ED4">
                <w:rPr>
                  <w:rStyle w:val="a8"/>
                  <w:rFonts w:ascii="Times New Roman" w:eastAsia="Times New Roman" w:hAnsi="Times New Roman" w:cs="Times New Roman"/>
                  <w:color w:val="000000"/>
                  <w:sz w:val="24"/>
                  <w:szCs w:val="24"/>
                </w:rPr>
                <w:t>subject</w:t>
              </w:r>
            </w:hyperlink>
            <w:hyperlink r:id="rId288" w:history="1">
              <w:r w:rsidRPr="00BE2ED4">
                <w:rPr>
                  <w:rStyle w:val="a8"/>
                  <w:rFonts w:ascii="Times New Roman" w:eastAsia="Times New Roman" w:hAnsi="Times New Roman" w:cs="Times New Roman"/>
                  <w:color w:val="000000"/>
                  <w:sz w:val="24"/>
                  <w:szCs w:val="24"/>
                </w:rPr>
                <w:t>/</w:t>
              </w:r>
            </w:hyperlink>
            <w:hyperlink r:id="rId289" w:history="1">
              <w:r w:rsidRPr="00BE2ED4">
                <w:rPr>
                  <w:rStyle w:val="a8"/>
                  <w:rFonts w:ascii="Times New Roman" w:eastAsia="Times New Roman" w:hAnsi="Times New Roman" w:cs="Times New Roman"/>
                  <w:color w:val="000000"/>
                  <w:sz w:val="24"/>
                  <w:szCs w:val="24"/>
                </w:rPr>
                <w:t>lesson</w:t>
              </w:r>
            </w:hyperlink>
            <w:hyperlink r:id="rId290" w:history="1">
              <w:r w:rsidRPr="00BE2ED4">
                <w:rPr>
                  <w:rStyle w:val="a8"/>
                  <w:rFonts w:ascii="Times New Roman" w:eastAsia="Times New Roman" w:hAnsi="Times New Roman" w:cs="Times New Roman"/>
                  <w:color w:val="000000"/>
                  <w:sz w:val="24"/>
                  <w:szCs w:val="24"/>
                </w:rPr>
                <w:t>/5290/</w:t>
              </w:r>
            </w:hyperlink>
            <w:hyperlink r:id="rId291" w:history="1">
              <w:r w:rsidRPr="00BE2ED4">
                <w:rPr>
                  <w:rStyle w:val="a8"/>
                  <w:rFonts w:ascii="Times New Roman" w:eastAsia="Times New Roman" w:hAnsi="Times New Roman" w:cs="Times New Roman"/>
                  <w:color w:val="000000"/>
                  <w:sz w:val="24"/>
                  <w:szCs w:val="24"/>
                </w:rPr>
                <w:t>start</w:t>
              </w:r>
            </w:hyperlink>
            <w:hyperlink r:id="rId292" w:history="1">
              <w:r w:rsidRPr="00BE2ED4">
                <w:rPr>
                  <w:rStyle w:val="a8"/>
                  <w:rFonts w:ascii="Times New Roman" w:eastAsia="Times New Roman" w:hAnsi="Times New Roman" w:cs="Times New Roman"/>
                  <w:color w:val="000000"/>
                  <w:sz w:val="24"/>
                  <w:szCs w:val="24"/>
                </w:rPr>
                <w:t>/208845/</w:t>
              </w:r>
            </w:hyperlink>
            <w:r w:rsidRPr="00BE2ED4">
              <w:rPr>
                <w:rFonts w:ascii="Times New Roman" w:eastAsia="Times New Roman" w:hAnsi="Times New Roman" w:cs="Times New Roman"/>
                <w:sz w:val="24"/>
                <w:szCs w:val="24"/>
              </w:rPr>
              <w:t xml:space="preserve"> </w:t>
            </w:r>
            <w:hyperlink r:id="rId293" w:history="1">
              <w:r w:rsidRPr="00BE2ED4">
                <w:rPr>
                  <w:rStyle w:val="a8"/>
                  <w:rFonts w:ascii="Times New Roman" w:eastAsia="Times New Roman" w:hAnsi="Times New Roman" w:cs="Times New Roman"/>
                  <w:color w:val="0000FF"/>
                  <w:sz w:val="24"/>
                  <w:szCs w:val="24"/>
                </w:rPr>
                <w:t>ht</w:t>
              </w:r>
            </w:hyperlink>
            <w:hyperlink r:id="rId294" w:history="1">
              <w:r w:rsidRPr="00BE2ED4">
                <w:rPr>
                  <w:rStyle w:val="a8"/>
                  <w:rFonts w:ascii="Times New Roman" w:eastAsia="Times New Roman" w:hAnsi="Times New Roman" w:cs="Times New Roman"/>
                  <w:color w:val="0000FF"/>
                  <w:sz w:val="24"/>
                  <w:szCs w:val="24"/>
                </w:rPr>
                <w:t>tps</w:t>
              </w:r>
            </w:hyperlink>
            <w:hyperlink r:id="rId295" w:history="1">
              <w:r w:rsidRPr="00BE2ED4">
                <w:rPr>
                  <w:rStyle w:val="a8"/>
                  <w:rFonts w:ascii="Times New Roman" w:eastAsia="Times New Roman" w:hAnsi="Times New Roman" w:cs="Times New Roman"/>
                  <w:color w:val="000000"/>
                  <w:sz w:val="24"/>
                  <w:szCs w:val="24"/>
                </w:rPr>
                <w:t>://</w:t>
              </w:r>
            </w:hyperlink>
            <w:hyperlink r:id="rId296" w:history="1">
              <w:r w:rsidRPr="00BE2ED4">
                <w:rPr>
                  <w:rStyle w:val="a8"/>
                  <w:rFonts w:ascii="Times New Roman" w:eastAsia="Times New Roman" w:hAnsi="Times New Roman" w:cs="Times New Roman"/>
                  <w:color w:val="000000"/>
                  <w:sz w:val="24"/>
                  <w:szCs w:val="24"/>
                </w:rPr>
                <w:t>resh</w:t>
              </w:r>
            </w:hyperlink>
            <w:hyperlink r:id="rId297" w:history="1">
              <w:r w:rsidRPr="00BE2ED4">
                <w:rPr>
                  <w:rStyle w:val="a8"/>
                  <w:rFonts w:ascii="Times New Roman" w:eastAsia="Times New Roman" w:hAnsi="Times New Roman" w:cs="Times New Roman"/>
                  <w:color w:val="000000"/>
                  <w:sz w:val="24"/>
                  <w:szCs w:val="24"/>
                </w:rPr>
                <w:t>.</w:t>
              </w:r>
            </w:hyperlink>
            <w:hyperlink r:id="rId298" w:history="1">
              <w:r w:rsidRPr="00BE2ED4">
                <w:rPr>
                  <w:rStyle w:val="a8"/>
                  <w:rFonts w:ascii="Times New Roman" w:eastAsia="Times New Roman" w:hAnsi="Times New Roman" w:cs="Times New Roman"/>
                  <w:color w:val="000000"/>
                  <w:sz w:val="24"/>
                  <w:szCs w:val="24"/>
                </w:rPr>
                <w:t>edu</w:t>
              </w:r>
            </w:hyperlink>
            <w:hyperlink r:id="rId299" w:history="1">
              <w:r w:rsidRPr="00BE2ED4">
                <w:rPr>
                  <w:rStyle w:val="a8"/>
                  <w:rFonts w:ascii="Times New Roman" w:eastAsia="Times New Roman" w:hAnsi="Times New Roman" w:cs="Times New Roman"/>
                  <w:color w:val="000000"/>
                  <w:sz w:val="24"/>
                  <w:szCs w:val="24"/>
                </w:rPr>
                <w:t>.</w:t>
              </w:r>
            </w:hyperlink>
            <w:hyperlink r:id="rId300" w:history="1">
              <w:r w:rsidRPr="00BE2ED4">
                <w:rPr>
                  <w:rStyle w:val="a8"/>
                  <w:rFonts w:ascii="Times New Roman" w:eastAsia="Times New Roman" w:hAnsi="Times New Roman" w:cs="Times New Roman"/>
                  <w:color w:val="000000"/>
                  <w:sz w:val="24"/>
                  <w:szCs w:val="24"/>
                </w:rPr>
                <w:t>ru</w:t>
              </w:r>
            </w:hyperlink>
            <w:hyperlink r:id="rId301" w:history="1">
              <w:r w:rsidRPr="00BE2ED4">
                <w:rPr>
                  <w:rStyle w:val="a8"/>
                  <w:rFonts w:ascii="Times New Roman" w:eastAsia="Times New Roman" w:hAnsi="Times New Roman" w:cs="Times New Roman"/>
                  <w:color w:val="000000"/>
                  <w:sz w:val="24"/>
                  <w:szCs w:val="24"/>
                </w:rPr>
                <w:t>/</w:t>
              </w:r>
            </w:hyperlink>
            <w:hyperlink r:id="rId302" w:history="1">
              <w:r w:rsidRPr="00BE2ED4">
                <w:rPr>
                  <w:rStyle w:val="a8"/>
                  <w:rFonts w:ascii="Times New Roman" w:eastAsia="Times New Roman" w:hAnsi="Times New Roman" w:cs="Times New Roman"/>
                  <w:color w:val="000000"/>
                  <w:sz w:val="24"/>
                  <w:szCs w:val="24"/>
                </w:rPr>
                <w:t>subject</w:t>
              </w:r>
            </w:hyperlink>
            <w:hyperlink r:id="rId303" w:history="1">
              <w:r w:rsidRPr="00BE2ED4">
                <w:rPr>
                  <w:rStyle w:val="a8"/>
                  <w:rFonts w:ascii="Times New Roman" w:eastAsia="Times New Roman" w:hAnsi="Times New Roman" w:cs="Times New Roman"/>
                  <w:color w:val="000000"/>
                  <w:sz w:val="24"/>
                  <w:szCs w:val="24"/>
                </w:rPr>
                <w:t>/</w:t>
              </w:r>
            </w:hyperlink>
            <w:hyperlink r:id="rId304" w:history="1">
              <w:r w:rsidRPr="00BE2ED4">
                <w:rPr>
                  <w:rStyle w:val="a8"/>
                  <w:rFonts w:ascii="Times New Roman" w:eastAsia="Times New Roman" w:hAnsi="Times New Roman" w:cs="Times New Roman"/>
                  <w:color w:val="000000"/>
                  <w:sz w:val="24"/>
                  <w:szCs w:val="24"/>
                </w:rPr>
                <w:t>lesson</w:t>
              </w:r>
            </w:hyperlink>
            <w:hyperlink r:id="rId305" w:history="1">
              <w:r w:rsidRPr="00BE2ED4">
                <w:rPr>
                  <w:rStyle w:val="a8"/>
                  <w:rFonts w:ascii="Times New Roman" w:eastAsia="Times New Roman" w:hAnsi="Times New Roman" w:cs="Times New Roman"/>
                  <w:color w:val="000000"/>
                  <w:sz w:val="24"/>
                  <w:szCs w:val="24"/>
                </w:rPr>
                <w:t>/7606/</w:t>
              </w:r>
            </w:hyperlink>
            <w:hyperlink r:id="rId306" w:history="1">
              <w:r w:rsidRPr="00BE2ED4">
                <w:rPr>
                  <w:rStyle w:val="a8"/>
                  <w:rFonts w:ascii="Times New Roman" w:eastAsia="Times New Roman" w:hAnsi="Times New Roman" w:cs="Times New Roman"/>
                  <w:color w:val="000000"/>
                  <w:sz w:val="24"/>
                  <w:szCs w:val="24"/>
                </w:rPr>
                <w:t>start</w:t>
              </w:r>
            </w:hyperlink>
            <w:hyperlink r:id="rId307" w:history="1">
              <w:r w:rsidRPr="00BE2ED4">
                <w:rPr>
                  <w:rStyle w:val="a8"/>
                  <w:rFonts w:ascii="Times New Roman" w:eastAsia="Times New Roman" w:hAnsi="Times New Roman" w:cs="Times New Roman"/>
                  <w:color w:val="000000"/>
                  <w:sz w:val="24"/>
                  <w:szCs w:val="24"/>
                </w:rPr>
                <w:t>/</w:t>
              </w:r>
            </w:hyperlink>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3</w:t>
            </w:r>
          </w:p>
        </w:tc>
        <w:tc>
          <w:tcPr>
            <w:tcW w:w="422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Здоровый образ жизни: режим труда и отдыха, фитнес, сбалансированное питание. </w:t>
            </w:r>
            <w:r w:rsidRPr="00BE2ED4">
              <w:rPr>
                <w:rFonts w:ascii="Times New Roman" w:hAnsi="Times New Roman" w:cs="Times New Roman"/>
                <w:sz w:val="24"/>
                <w:szCs w:val="24"/>
              </w:rPr>
              <w:t>Посещение врача</w:t>
            </w:r>
          </w:p>
        </w:tc>
        <w:tc>
          <w:tcPr>
            <w:tcW w:w="113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lang w:val="ru-RU"/>
              </w:rPr>
            </w:pPr>
            <w:r w:rsidRPr="00BE2ED4">
              <w:rPr>
                <w:rFonts w:ascii="Times New Roman" w:hAnsi="Times New Roman" w:cs="Times New Roman"/>
                <w:sz w:val="24"/>
                <w:szCs w:val="24"/>
              </w:rPr>
              <w:t xml:space="preserve"> </w:t>
            </w:r>
            <w:r w:rsidRPr="00BE2ED4">
              <w:rPr>
                <w:rFonts w:ascii="Times New Roman" w:hAnsi="Times New Roman" w:cs="Times New Roman"/>
                <w:sz w:val="24"/>
                <w:szCs w:val="24"/>
                <w:lang w:val="ru-RU"/>
              </w:rPr>
              <w:t>3</w:t>
            </w:r>
          </w:p>
        </w:tc>
        <w:tc>
          <w:tcPr>
            <w:tcW w:w="1276"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c>
          <w:tcPr>
            <w:tcW w:w="680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eastAsia="Times New Roman" w:hAnsi="Times New Roman" w:cs="Times New Roman"/>
                <w:sz w:val="24"/>
                <w:szCs w:val="24"/>
              </w:rPr>
              <w:t>Урок «So viele Hobbys</w:t>
            </w:r>
            <w:proofErr w:type="gramStart"/>
            <w:r w:rsidRPr="00BE2ED4">
              <w:rPr>
                <w:rFonts w:ascii="Times New Roman" w:eastAsia="Times New Roman" w:hAnsi="Times New Roman" w:cs="Times New Roman"/>
                <w:sz w:val="24"/>
                <w:szCs w:val="24"/>
              </w:rPr>
              <w:t>!»</w:t>
            </w:r>
            <w:proofErr w:type="gramEnd"/>
            <w:r w:rsidRPr="00BE2ED4">
              <w:rPr>
                <w:rFonts w:ascii="Times New Roman" w:eastAsia="Times New Roman" w:hAnsi="Times New Roman" w:cs="Times New Roman"/>
                <w:sz w:val="24"/>
                <w:szCs w:val="24"/>
              </w:rPr>
              <w:t xml:space="preserve"> (РЭШ) </w:t>
            </w:r>
            <w:hyperlink r:id="rId308" w:history="1">
              <w:r w:rsidRPr="00BE2ED4">
                <w:rPr>
                  <w:rStyle w:val="a8"/>
                  <w:rFonts w:ascii="Times New Roman" w:eastAsia="Times New Roman" w:hAnsi="Times New Roman" w:cs="Times New Roman"/>
                  <w:sz w:val="24"/>
                  <w:szCs w:val="24"/>
                </w:rPr>
                <w:t>https://resh.edu.ru/subject/lesson/7608/start/243562/</w:t>
              </w:r>
            </w:hyperlink>
            <w:r w:rsidRPr="00BE2ED4">
              <w:rPr>
                <w:rFonts w:ascii="Times New Roman" w:eastAsia="Times New Roman" w:hAnsi="Times New Roman" w:cs="Times New Roman"/>
                <w:sz w:val="24"/>
                <w:szCs w:val="24"/>
              </w:rPr>
              <w:t xml:space="preserve"> Урок «Im Theater und im Zirkus» (РЭШ) </w:t>
            </w:r>
            <w:hyperlink r:id="rId309" w:history="1">
              <w:r w:rsidRPr="00BE2ED4">
                <w:rPr>
                  <w:rStyle w:val="a8"/>
                  <w:rFonts w:ascii="Times New Roman" w:eastAsia="Times New Roman" w:hAnsi="Times New Roman" w:cs="Times New Roman"/>
                  <w:color w:val="0000FF"/>
                  <w:sz w:val="24"/>
                  <w:szCs w:val="24"/>
                </w:rPr>
                <w:t>https://resh.edu.ru/</w:t>
              </w:r>
            </w:hyperlink>
            <w:hyperlink r:id="rId310" w:history="1">
              <w:r w:rsidRPr="00BE2ED4">
                <w:rPr>
                  <w:rStyle w:val="a8"/>
                  <w:rFonts w:ascii="Times New Roman" w:eastAsia="Times New Roman" w:hAnsi="Times New Roman" w:cs="Times New Roman"/>
                  <w:color w:val="0000FF"/>
                  <w:sz w:val="24"/>
                  <w:szCs w:val="24"/>
                </w:rPr>
                <w:t>subject/lesson/7607/start/243376/</w:t>
              </w:r>
            </w:hyperlink>
            <w:r w:rsidRPr="00BE2ED4">
              <w:rPr>
                <w:rFonts w:ascii="Times New Roman" w:eastAsia="Times New Roman" w:hAnsi="Times New Roman" w:cs="Times New Roman"/>
                <w:sz w:val="24"/>
                <w:szCs w:val="24"/>
              </w:rPr>
              <w:t xml:space="preserve"> Урок «So viele Sportarten</w:t>
            </w:r>
            <w:proofErr w:type="gramStart"/>
            <w:r w:rsidRPr="00BE2ED4">
              <w:rPr>
                <w:rFonts w:ascii="Times New Roman" w:eastAsia="Times New Roman" w:hAnsi="Times New Roman" w:cs="Times New Roman"/>
                <w:sz w:val="24"/>
                <w:szCs w:val="24"/>
              </w:rPr>
              <w:t>!»</w:t>
            </w:r>
            <w:proofErr w:type="gramEnd"/>
            <w:r w:rsidRPr="00BE2ED4">
              <w:rPr>
                <w:rFonts w:ascii="Times New Roman" w:eastAsia="Times New Roman" w:hAnsi="Times New Roman" w:cs="Times New Roman"/>
                <w:sz w:val="24"/>
                <w:szCs w:val="24"/>
              </w:rPr>
              <w:t xml:space="preserve"> (РЭШ) </w:t>
            </w:r>
            <w:hyperlink r:id="rId311" w:history="1">
              <w:r w:rsidRPr="00BE2ED4">
                <w:rPr>
                  <w:rStyle w:val="a8"/>
                  <w:rFonts w:ascii="Times New Roman" w:eastAsia="Times New Roman" w:hAnsi="Times New Roman" w:cs="Times New Roman"/>
                  <w:sz w:val="24"/>
                  <w:szCs w:val="24"/>
                </w:rPr>
                <w:t>https://resh.edu.ru/subject/lesson/7612/start/243965/</w:t>
              </w:r>
            </w:hyperlink>
            <w:r w:rsidRPr="00BE2ED4">
              <w:rPr>
                <w:rFonts w:ascii="Times New Roman" w:eastAsia="Times New Roman" w:hAnsi="Times New Roman" w:cs="Times New Roman"/>
                <w:sz w:val="24"/>
                <w:szCs w:val="24"/>
              </w:rPr>
              <w:t xml:space="preserve"> Урок «Turnen macht gesund» (РЭШ) </w:t>
            </w:r>
            <w:hyperlink r:id="rId312" w:history="1">
              <w:r w:rsidRPr="00BE2ED4">
                <w:rPr>
                  <w:rStyle w:val="a8"/>
                  <w:rFonts w:ascii="Times New Roman" w:eastAsia="Times New Roman" w:hAnsi="Times New Roman" w:cs="Times New Roman"/>
                  <w:sz w:val="24"/>
                  <w:szCs w:val="24"/>
                </w:rPr>
                <w:t>https://resh.edu.ru/subject/lesson/7611/start/243841/</w:t>
              </w:r>
            </w:hyperlink>
            <w:r w:rsidRPr="00BE2ED4">
              <w:rPr>
                <w:rFonts w:ascii="Times New Roman" w:eastAsia="Times New Roman" w:hAnsi="Times New Roman" w:cs="Times New Roman"/>
                <w:sz w:val="24"/>
                <w:szCs w:val="24"/>
              </w:rPr>
              <w:t xml:space="preserve"> Урок «Fußballzeit» (РЭШ) </w:t>
            </w:r>
            <w:hyperlink r:id="rId313" w:history="1">
              <w:r w:rsidRPr="00BE2ED4">
                <w:rPr>
                  <w:rStyle w:val="a8"/>
                  <w:rFonts w:ascii="Times New Roman" w:eastAsia="Times New Roman" w:hAnsi="Times New Roman" w:cs="Times New Roman"/>
                  <w:sz w:val="24"/>
                  <w:szCs w:val="24"/>
                </w:rPr>
                <w:t>https://resh.edu.ru/subject/lesson/7609/start/303050/</w:t>
              </w:r>
            </w:hyperlink>
            <w:r w:rsidRPr="00BE2ED4">
              <w:rPr>
                <w:rFonts w:ascii="Times New Roman" w:eastAsia="Times New Roman" w:hAnsi="Times New Roman" w:cs="Times New Roman"/>
                <w:sz w:val="24"/>
                <w:szCs w:val="24"/>
              </w:rPr>
              <w:t xml:space="preserve"> Урок «Хобби» (МЭШ) </w:t>
            </w:r>
            <w:hyperlink r:id="rId314" w:history="1">
              <w:r w:rsidRPr="00BE2ED4">
                <w:rPr>
                  <w:rStyle w:val="a8"/>
                  <w:rFonts w:ascii="Times New Roman" w:eastAsia="Times New Roman" w:hAnsi="Times New Roman" w:cs="Times New Roman"/>
                  <w:color w:val="0000FF"/>
                  <w:sz w:val="24"/>
                  <w:szCs w:val="24"/>
                </w:rPr>
                <w:t>https://uchebnik.mos.ru/material_view/lesson_templates/405541?menuReferrer=c</w:t>
              </w:r>
            </w:hyperlink>
            <w:hyperlink r:id="rId315" w:history="1">
              <w:r w:rsidRPr="00BE2ED4">
                <w:rPr>
                  <w:rStyle w:val="a8"/>
                  <w:rFonts w:ascii="Times New Roman" w:eastAsia="Times New Roman" w:hAnsi="Times New Roman" w:cs="Times New Roman"/>
                  <w:color w:val="0000FF"/>
                  <w:sz w:val="24"/>
                  <w:szCs w:val="24"/>
                </w:rPr>
                <w:t>atalogue</w:t>
              </w:r>
            </w:hyperlink>
            <w:r w:rsidRPr="00BE2ED4">
              <w:rPr>
                <w:rFonts w:ascii="Times New Roman" w:eastAsia="Times New Roman" w:hAnsi="Times New Roman" w:cs="Times New Roman"/>
                <w:sz w:val="24"/>
                <w:szCs w:val="24"/>
              </w:rPr>
              <w:t xml:space="preserve"> Урок «Hobby. Wortschatz und Grammatik trainieren» (МЭШ) </w:t>
            </w:r>
            <w:hyperlink r:id="rId316" w:history="1">
              <w:r w:rsidRPr="00BE2ED4">
                <w:rPr>
                  <w:rStyle w:val="a8"/>
                  <w:rFonts w:ascii="Times New Roman" w:eastAsia="Times New Roman" w:hAnsi="Times New Roman" w:cs="Times New Roman"/>
                  <w:sz w:val="24"/>
                  <w:szCs w:val="24"/>
                </w:rPr>
                <w:t>https://uchebnik.mos.ru/material_view/lesson_templates/2081028?menuReferrer=catalogue</w:t>
              </w:r>
            </w:hyperlink>
            <w:r w:rsidRPr="00BE2ED4">
              <w:rPr>
                <w:rFonts w:ascii="Times New Roman" w:eastAsia="Times New Roman" w:hAnsi="Times New Roman" w:cs="Times New Roman"/>
                <w:sz w:val="24"/>
                <w:szCs w:val="24"/>
              </w:rPr>
              <w:t xml:space="preserve"> Урок «Eine Woche - sieben Tage» (РЭШ) </w:t>
            </w:r>
            <w:hyperlink r:id="rId317" w:history="1">
              <w:r w:rsidRPr="00BE2ED4">
                <w:rPr>
                  <w:rStyle w:val="a8"/>
                  <w:rFonts w:ascii="Times New Roman" w:eastAsia="Times New Roman" w:hAnsi="Times New Roman" w:cs="Times New Roman"/>
                  <w:sz w:val="24"/>
                  <w:szCs w:val="24"/>
                </w:rPr>
                <w:t>https://resh.edu.ru/subject/lesson/101/</w:t>
              </w:r>
            </w:hyperlink>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4</w:t>
            </w:r>
          </w:p>
        </w:tc>
        <w:tc>
          <w:tcPr>
            <w:tcW w:w="422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Покупки: одежда, обувь и продукты питания. </w:t>
            </w:r>
            <w:r w:rsidRPr="00BE2ED4">
              <w:rPr>
                <w:rFonts w:ascii="Times New Roman" w:hAnsi="Times New Roman" w:cs="Times New Roman"/>
                <w:sz w:val="24"/>
                <w:szCs w:val="24"/>
              </w:rPr>
              <w:t>Карманные деньги</w:t>
            </w:r>
          </w:p>
        </w:tc>
        <w:tc>
          <w:tcPr>
            <w:tcW w:w="113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 </w:t>
            </w:r>
            <w:r w:rsidRPr="00BE2ED4">
              <w:rPr>
                <w:rFonts w:ascii="Times New Roman" w:hAnsi="Times New Roman" w:cs="Times New Roman"/>
                <w:sz w:val="24"/>
                <w:szCs w:val="24"/>
                <w:lang w:val="ru-RU"/>
              </w:rPr>
              <w:t>3</w:t>
            </w:r>
            <w:r w:rsidRPr="00BE2ED4">
              <w:rPr>
                <w:rFonts w:ascii="Times New Roman" w:hAnsi="Times New Roman" w:cs="Times New Roman"/>
                <w:sz w:val="24"/>
                <w:szCs w:val="24"/>
              </w:rPr>
              <w:t xml:space="preserve"> </w:t>
            </w:r>
          </w:p>
        </w:tc>
        <w:tc>
          <w:tcPr>
            <w:tcW w:w="1276"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c>
          <w:tcPr>
            <w:tcW w:w="680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hyperlink r:id="rId318" w:history="1">
              <w:r w:rsidRPr="00BE2ED4">
                <w:rPr>
                  <w:rStyle w:val="a8"/>
                  <w:rFonts w:ascii="Times New Roman" w:eastAsia="Times New Roman" w:hAnsi="Times New Roman" w:cs="Times New Roman"/>
                  <w:sz w:val="24"/>
                  <w:szCs w:val="24"/>
                </w:rPr>
                <w:t>https://videouroki.net/video/20-unser-k-rper-und-gesundheit-253.html</w:t>
              </w:r>
            </w:hyperlink>
            <w:r w:rsidRPr="00BE2ED4">
              <w:rPr>
                <w:rFonts w:ascii="Times New Roman" w:eastAsia="Times New Roman" w:hAnsi="Times New Roman" w:cs="Times New Roman"/>
                <w:sz w:val="24"/>
                <w:szCs w:val="24"/>
              </w:rPr>
              <w:t xml:space="preserve"> </w:t>
            </w:r>
            <w:hyperlink r:id="rId319" w:history="1">
              <w:r w:rsidRPr="00BE2ED4">
                <w:rPr>
                  <w:rStyle w:val="a8"/>
                  <w:rFonts w:ascii="Times New Roman" w:eastAsia="Times New Roman" w:hAnsi="Times New Roman" w:cs="Times New Roman"/>
                  <w:sz w:val="24"/>
                  <w:szCs w:val="24"/>
                </w:rPr>
                <w:t>https://videouroki.net/video/12-beim-arzt.html</w:t>
              </w:r>
            </w:hyperlink>
            <w:r w:rsidRPr="00BE2ED4">
              <w:rPr>
                <w:rFonts w:ascii="Times New Roman" w:eastAsia="Times New Roman" w:hAnsi="Times New Roman" w:cs="Times New Roman"/>
                <w:sz w:val="24"/>
                <w:szCs w:val="24"/>
              </w:rPr>
              <w:t xml:space="preserve"> </w:t>
            </w:r>
            <w:hyperlink r:id="rId320" w:history="1">
              <w:r w:rsidRPr="00BE2ED4">
                <w:rPr>
                  <w:rStyle w:val="a8"/>
                  <w:rFonts w:ascii="Times New Roman" w:eastAsia="Times New Roman" w:hAnsi="Times New Roman" w:cs="Times New Roman"/>
                  <w:sz w:val="24"/>
                  <w:szCs w:val="24"/>
                </w:rPr>
                <w:t>https://resh.edu.ru/subject/lesson/3459/start/</w:t>
              </w:r>
            </w:hyperlink>
            <w:r w:rsidRPr="00BE2ED4">
              <w:rPr>
                <w:rFonts w:ascii="Times New Roman" w:eastAsia="Times New Roman" w:hAnsi="Times New Roman" w:cs="Times New Roman"/>
                <w:sz w:val="24"/>
                <w:szCs w:val="24"/>
              </w:rPr>
              <w:t xml:space="preserve"> </w:t>
            </w:r>
            <w:hyperlink r:id="rId321" w:history="1">
              <w:r w:rsidRPr="00BE2ED4">
                <w:rPr>
                  <w:rStyle w:val="a8"/>
                  <w:rFonts w:ascii="Times New Roman" w:eastAsia="Times New Roman" w:hAnsi="Times New Roman" w:cs="Times New Roman"/>
                  <w:sz w:val="24"/>
                  <w:szCs w:val="24"/>
                </w:rPr>
                <w:t>https://resh.edu.ru/subject/lesson/3448/start/</w:t>
              </w:r>
            </w:hyperlink>
            <w:r w:rsidRPr="00BE2ED4">
              <w:rPr>
                <w:rFonts w:ascii="Times New Roman" w:eastAsia="Times New Roman" w:hAnsi="Times New Roman" w:cs="Times New Roman"/>
                <w:sz w:val="24"/>
                <w:szCs w:val="24"/>
              </w:rPr>
              <w:t xml:space="preserve"> </w:t>
            </w:r>
            <w:hyperlink r:id="rId322" w:history="1">
              <w:r w:rsidRPr="00BE2ED4">
                <w:rPr>
                  <w:rStyle w:val="a8"/>
                  <w:rFonts w:ascii="Times New Roman" w:eastAsia="Times New Roman" w:hAnsi="Times New Roman" w:cs="Times New Roman"/>
                  <w:sz w:val="24"/>
                  <w:szCs w:val="24"/>
                </w:rPr>
                <w:t>https://resh.edu.ru/subject/lesson/3447/start/</w:t>
              </w:r>
            </w:hyperlink>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5</w:t>
            </w:r>
          </w:p>
        </w:tc>
        <w:tc>
          <w:tcPr>
            <w:tcW w:w="422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Школа, школьная жизнь, изучаемые предметы и отношение к ним. Посещение школьной библиотеки (ресурсного центра). </w:t>
            </w:r>
            <w:r w:rsidRPr="00BE2ED4">
              <w:rPr>
                <w:rFonts w:ascii="Times New Roman" w:hAnsi="Times New Roman" w:cs="Times New Roman"/>
                <w:sz w:val="24"/>
                <w:szCs w:val="24"/>
              </w:rPr>
              <w:t>Переписка с иностранными сверстниками</w:t>
            </w:r>
          </w:p>
        </w:tc>
        <w:tc>
          <w:tcPr>
            <w:tcW w:w="113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 </w:t>
            </w:r>
            <w:r w:rsidRPr="00BE2ED4">
              <w:rPr>
                <w:rFonts w:ascii="Times New Roman" w:hAnsi="Times New Roman" w:cs="Times New Roman"/>
                <w:sz w:val="24"/>
                <w:szCs w:val="24"/>
                <w:lang w:val="ru-RU"/>
              </w:rPr>
              <w:t>4</w:t>
            </w:r>
            <w:r w:rsidRPr="00BE2ED4">
              <w:rPr>
                <w:rFonts w:ascii="Times New Roman" w:hAnsi="Times New Roman" w:cs="Times New Roman"/>
                <w:sz w:val="24"/>
                <w:szCs w:val="24"/>
              </w:rPr>
              <w:t xml:space="preserve"> </w:t>
            </w:r>
          </w:p>
        </w:tc>
        <w:tc>
          <w:tcPr>
            <w:tcW w:w="1276"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 </w:t>
            </w:r>
            <w:r w:rsidRPr="00BE2ED4">
              <w:rPr>
                <w:rFonts w:ascii="Times New Roman" w:hAnsi="Times New Roman" w:cs="Times New Roman"/>
                <w:sz w:val="24"/>
                <w:szCs w:val="24"/>
                <w:lang w:val="ru-RU"/>
              </w:rPr>
              <w:t>0</w:t>
            </w:r>
            <w:r w:rsidRPr="00BE2ED4">
              <w:rPr>
                <w:rFonts w:ascii="Times New Roman" w:hAnsi="Times New Roman" w:cs="Times New Roman"/>
                <w:sz w:val="24"/>
                <w:szCs w:val="24"/>
              </w:rPr>
              <w:t xml:space="preserve"> </w:t>
            </w:r>
          </w:p>
        </w:tc>
        <w:tc>
          <w:tcPr>
            <w:tcW w:w="680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hyperlink r:id="rId323" w:history="1">
              <w:r w:rsidRPr="00BE2ED4">
                <w:rPr>
                  <w:rStyle w:val="a8"/>
                  <w:rFonts w:ascii="Times New Roman" w:eastAsia="Times New Roman" w:hAnsi="Times New Roman" w:cs="Times New Roman"/>
                  <w:sz w:val="24"/>
                  <w:szCs w:val="24"/>
                </w:rPr>
                <w:t>https://videouroki.net/video/18-eink-ufe-machen-relativpronomen-und-pr-positionen.html</w:t>
              </w:r>
            </w:hyperlink>
            <w:r w:rsidRPr="00BE2ED4">
              <w:rPr>
                <w:rFonts w:ascii="Times New Roman" w:eastAsia="Times New Roman" w:hAnsi="Times New Roman" w:cs="Times New Roman"/>
                <w:sz w:val="24"/>
                <w:szCs w:val="24"/>
              </w:rPr>
              <w:t xml:space="preserve"> Урок «Was kostet das</w:t>
            </w:r>
            <w:proofErr w:type="gramStart"/>
            <w:r w:rsidRPr="00BE2ED4">
              <w:rPr>
                <w:rFonts w:ascii="Times New Roman" w:eastAsia="Times New Roman" w:hAnsi="Times New Roman" w:cs="Times New Roman"/>
                <w:sz w:val="24"/>
                <w:szCs w:val="24"/>
              </w:rPr>
              <w:t>?»</w:t>
            </w:r>
            <w:proofErr w:type="gramEnd"/>
            <w:r w:rsidRPr="00BE2ED4">
              <w:rPr>
                <w:rFonts w:ascii="Times New Roman" w:eastAsia="Times New Roman" w:hAnsi="Times New Roman" w:cs="Times New Roman"/>
                <w:sz w:val="24"/>
                <w:szCs w:val="24"/>
              </w:rPr>
              <w:t xml:space="preserve"> (РЭШ) </w:t>
            </w:r>
            <w:hyperlink r:id="rId324" w:history="1">
              <w:r w:rsidRPr="00BE2ED4">
                <w:rPr>
                  <w:rStyle w:val="a8"/>
                  <w:rFonts w:ascii="Times New Roman" w:eastAsia="Times New Roman" w:hAnsi="Times New Roman" w:cs="Times New Roman"/>
                  <w:sz w:val="24"/>
                  <w:szCs w:val="24"/>
                </w:rPr>
                <w:t>https://resh.edu.ru/subject/lesson/7597/start/308428/</w:t>
              </w:r>
            </w:hyperlink>
            <w:r w:rsidRPr="00BE2ED4">
              <w:rPr>
                <w:rFonts w:ascii="Times New Roman" w:eastAsia="Times New Roman" w:hAnsi="Times New Roman" w:cs="Times New Roman"/>
                <w:sz w:val="24"/>
                <w:szCs w:val="24"/>
              </w:rPr>
              <w:t xml:space="preserve"> Видео «Was kostet das</w:t>
            </w:r>
            <w:proofErr w:type="gramStart"/>
            <w:r w:rsidRPr="00BE2ED4">
              <w:rPr>
                <w:rFonts w:ascii="Times New Roman" w:eastAsia="Times New Roman" w:hAnsi="Times New Roman" w:cs="Times New Roman"/>
                <w:sz w:val="24"/>
                <w:szCs w:val="24"/>
              </w:rPr>
              <w:t>?»</w:t>
            </w:r>
            <w:proofErr w:type="gramEnd"/>
            <w:r w:rsidRPr="00BE2ED4">
              <w:rPr>
                <w:rFonts w:ascii="Times New Roman" w:eastAsia="Times New Roman" w:hAnsi="Times New Roman" w:cs="Times New Roman"/>
                <w:sz w:val="24"/>
                <w:szCs w:val="24"/>
              </w:rPr>
              <w:t xml:space="preserve"> (МЭШ) </w:t>
            </w:r>
            <w:hyperlink r:id="rId325" w:history="1">
              <w:r w:rsidRPr="00BE2ED4">
                <w:rPr>
                  <w:rStyle w:val="a8"/>
                  <w:rFonts w:ascii="Times New Roman" w:eastAsia="Times New Roman" w:hAnsi="Times New Roman" w:cs="Times New Roman"/>
                  <w:color w:val="0000FF"/>
                  <w:sz w:val="24"/>
                  <w:szCs w:val="24"/>
                </w:rPr>
                <w:t>https://uchebnik.mos.ru/material</w:t>
              </w:r>
            </w:hyperlink>
            <w:hyperlink r:id="rId326" w:history="1">
              <w:r w:rsidRPr="00BE2ED4">
                <w:rPr>
                  <w:rStyle w:val="a8"/>
                  <w:rFonts w:ascii="Times New Roman" w:eastAsia="Times New Roman" w:hAnsi="Times New Roman" w:cs="Times New Roman"/>
                  <w:color w:val="0000FF"/>
                  <w:sz w:val="24"/>
                  <w:szCs w:val="24"/>
                </w:rPr>
                <w:t>_view/atomic_objects/9366774?menuReferrer=catalogue</w:t>
              </w:r>
            </w:hyperlink>
            <w:r w:rsidRPr="00BE2ED4">
              <w:rPr>
                <w:rFonts w:ascii="Times New Roman" w:eastAsia="Times New Roman" w:hAnsi="Times New Roman" w:cs="Times New Roman"/>
                <w:sz w:val="24"/>
                <w:szCs w:val="24"/>
              </w:rPr>
              <w:t xml:space="preserve"> Урок «Geldscheine» (РЭШ) </w:t>
            </w:r>
            <w:hyperlink r:id="rId327" w:history="1">
              <w:r w:rsidRPr="00BE2ED4">
                <w:rPr>
                  <w:rStyle w:val="a8"/>
                  <w:rFonts w:ascii="Times New Roman" w:eastAsia="Times New Roman" w:hAnsi="Times New Roman" w:cs="Times New Roman"/>
                  <w:sz w:val="24"/>
                  <w:szCs w:val="24"/>
                </w:rPr>
                <w:t>https://resh.edu.ru/subject/lesson/7596/start/243345/</w:t>
              </w:r>
            </w:hyperlink>
            <w:r w:rsidRPr="00BE2ED4">
              <w:rPr>
                <w:rFonts w:ascii="Times New Roman" w:eastAsia="Times New Roman" w:hAnsi="Times New Roman" w:cs="Times New Roman"/>
                <w:sz w:val="24"/>
                <w:szCs w:val="24"/>
              </w:rPr>
              <w:t xml:space="preserve"> Урок «Im Kaufhaus und auf dem Markt» (РЭШ) </w:t>
            </w:r>
            <w:hyperlink r:id="rId328" w:history="1">
              <w:r w:rsidRPr="00BE2ED4">
                <w:rPr>
                  <w:rStyle w:val="a8"/>
                  <w:rFonts w:ascii="Times New Roman" w:eastAsia="Times New Roman" w:hAnsi="Times New Roman" w:cs="Times New Roman"/>
                  <w:sz w:val="24"/>
                  <w:szCs w:val="24"/>
                </w:rPr>
                <w:t>https://resh.edu.ru/subject/lesson/7595/start/243531/</w:t>
              </w:r>
            </w:hyperlink>
            <w:r w:rsidRPr="00BE2ED4">
              <w:rPr>
                <w:rFonts w:ascii="Times New Roman" w:eastAsia="Times New Roman" w:hAnsi="Times New Roman" w:cs="Times New Roman"/>
                <w:sz w:val="24"/>
                <w:szCs w:val="24"/>
              </w:rPr>
              <w:t xml:space="preserve"> Урок «В магазине» (МЭШ) </w:t>
            </w:r>
            <w:hyperlink r:id="rId329" w:history="1">
              <w:r w:rsidRPr="00BE2ED4">
                <w:rPr>
                  <w:rStyle w:val="a8"/>
                  <w:rFonts w:ascii="Times New Roman" w:eastAsia="Times New Roman" w:hAnsi="Times New Roman" w:cs="Times New Roman"/>
                  <w:sz w:val="24"/>
                  <w:szCs w:val="24"/>
                </w:rPr>
                <w:t>https://uchebnik.mos.ru/material_view/lesson_templates/403581?menuReferrer=catalogue</w:t>
              </w:r>
            </w:hyperlink>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6</w:t>
            </w:r>
          </w:p>
        </w:tc>
        <w:tc>
          <w:tcPr>
            <w:tcW w:w="422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Виды отдыха в различное время года. Путешествия по России и иностранным странам</w:t>
            </w:r>
          </w:p>
        </w:tc>
        <w:tc>
          <w:tcPr>
            <w:tcW w:w="113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 xml:space="preserve"> 2</w:t>
            </w:r>
          </w:p>
        </w:tc>
        <w:tc>
          <w:tcPr>
            <w:tcW w:w="1276"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c>
          <w:tcPr>
            <w:tcW w:w="680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hyperlink r:id="rId330" w:history="1">
              <w:r w:rsidRPr="00BE2ED4">
                <w:rPr>
                  <w:rStyle w:val="a8"/>
                  <w:rFonts w:ascii="Times New Roman" w:eastAsia="Times New Roman" w:hAnsi="Times New Roman" w:cs="Times New Roman"/>
                  <w:sz w:val="24"/>
                  <w:szCs w:val="24"/>
                </w:rPr>
                <w:t>https://resh.edu.ru/subject/lesson/3371/start/</w:t>
              </w:r>
            </w:hyperlink>
            <w:r w:rsidRPr="00BE2ED4">
              <w:rPr>
                <w:rFonts w:ascii="Times New Roman" w:eastAsia="Times New Roman" w:hAnsi="Times New Roman" w:cs="Times New Roman"/>
                <w:sz w:val="24"/>
                <w:szCs w:val="24"/>
              </w:rPr>
              <w:t xml:space="preserve"> </w:t>
            </w:r>
            <w:hyperlink r:id="rId331" w:history="1">
              <w:r w:rsidRPr="00BE2ED4">
                <w:rPr>
                  <w:rStyle w:val="a8"/>
                  <w:rFonts w:ascii="Times New Roman" w:eastAsia="Times New Roman" w:hAnsi="Times New Roman" w:cs="Times New Roman"/>
                  <w:color w:val="0000FF"/>
                  <w:sz w:val="24"/>
                  <w:szCs w:val="24"/>
                </w:rPr>
                <w:t>https://resh.edu.ru/subject</w:t>
              </w:r>
            </w:hyperlink>
            <w:hyperlink r:id="rId332" w:history="1">
              <w:r w:rsidRPr="00BE2ED4">
                <w:rPr>
                  <w:rStyle w:val="a8"/>
                  <w:rFonts w:ascii="Times New Roman" w:eastAsia="Times New Roman" w:hAnsi="Times New Roman" w:cs="Times New Roman"/>
                  <w:color w:val="0000FF"/>
                  <w:sz w:val="24"/>
                  <w:szCs w:val="24"/>
                </w:rPr>
                <w:t>/lesson/3435/start/</w:t>
              </w:r>
            </w:hyperlink>
            <w:r w:rsidRPr="00BE2ED4">
              <w:rPr>
                <w:rFonts w:ascii="Times New Roman" w:eastAsia="Times New Roman" w:hAnsi="Times New Roman" w:cs="Times New Roman"/>
                <w:sz w:val="24"/>
                <w:szCs w:val="24"/>
              </w:rPr>
              <w:t xml:space="preserve"> </w:t>
            </w:r>
            <w:hyperlink r:id="rId333" w:history="1">
              <w:r w:rsidRPr="00BE2ED4">
                <w:rPr>
                  <w:rStyle w:val="a8"/>
                  <w:rFonts w:ascii="Times New Roman" w:eastAsia="Times New Roman" w:hAnsi="Times New Roman" w:cs="Times New Roman"/>
                  <w:sz w:val="24"/>
                  <w:szCs w:val="24"/>
                </w:rPr>
                <w:t>https://resh.edu.ru/subject/lesson/3434/start/</w:t>
              </w:r>
            </w:hyperlink>
            <w:r w:rsidRPr="00BE2ED4">
              <w:rPr>
                <w:rFonts w:ascii="Times New Roman" w:eastAsia="Times New Roman" w:hAnsi="Times New Roman" w:cs="Times New Roman"/>
                <w:sz w:val="24"/>
                <w:szCs w:val="24"/>
              </w:rPr>
              <w:t xml:space="preserve"> </w:t>
            </w:r>
            <w:hyperlink r:id="rId334" w:history="1">
              <w:r w:rsidRPr="00BE2ED4">
                <w:rPr>
                  <w:rStyle w:val="a8"/>
                  <w:rFonts w:ascii="Times New Roman" w:eastAsia="Times New Roman" w:hAnsi="Times New Roman" w:cs="Times New Roman"/>
                  <w:sz w:val="24"/>
                  <w:szCs w:val="24"/>
                </w:rPr>
                <w:t>https://resh.edu.ru/subject/lesson/3370/start/</w:t>
              </w:r>
            </w:hyperlink>
            <w:r w:rsidRPr="00BE2ED4">
              <w:rPr>
                <w:rFonts w:ascii="Times New Roman" w:eastAsia="Times New Roman" w:hAnsi="Times New Roman" w:cs="Times New Roman"/>
                <w:sz w:val="24"/>
                <w:szCs w:val="24"/>
              </w:rPr>
              <w:t xml:space="preserve"> </w:t>
            </w:r>
            <w:hyperlink r:id="rId335" w:history="1">
              <w:r w:rsidRPr="00BE2ED4">
                <w:rPr>
                  <w:rStyle w:val="a8"/>
                  <w:rFonts w:ascii="Times New Roman" w:eastAsia="Times New Roman" w:hAnsi="Times New Roman" w:cs="Times New Roman"/>
                  <w:sz w:val="24"/>
                  <w:szCs w:val="24"/>
                </w:rPr>
                <w:t>https://videouroki.net/video/6-wie-soll-schullehrer-sein.html</w:t>
              </w:r>
            </w:hyperlink>
            <w:r w:rsidRPr="00BE2ED4">
              <w:rPr>
                <w:rFonts w:ascii="Times New Roman" w:eastAsia="Times New Roman" w:hAnsi="Times New Roman" w:cs="Times New Roman"/>
                <w:sz w:val="24"/>
                <w:szCs w:val="24"/>
              </w:rPr>
              <w:t xml:space="preserve"> </w:t>
            </w:r>
            <w:hyperlink r:id="rId336" w:history="1">
              <w:r w:rsidRPr="00BE2ED4">
                <w:rPr>
                  <w:rStyle w:val="a8"/>
                  <w:rFonts w:ascii="Times New Roman" w:eastAsia="Times New Roman" w:hAnsi="Times New Roman" w:cs="Times New Roman"/>
                  <w:color w:val="0000FF"/>
                  <w:sz w:val="24"/>
                  <w:szCs w:val="24"/>
                </w:rPr>
                <w:t>https://videouroki.net/video/8-in-der-deutschst</w:t>
              </w:r>
            </w:hyperlink>
            <w:hyperlink r:id="rId337" w:history="1">
              <w:r w:rsidRPr="00BE2ED4">
                <w:rPr>
                  <w:rStyle w:val="a8"/>
                  <w:rFonts w:ascii="Times New Roman" w:eastAsia="Times New Roman" w:hAnsi="Times New Roman" w:cs="Times New Roman"/>
                  <w:color w:val="0000FF"/>
                  <w:sz w:val="24"/>
                  <w:szCs w:val="24"/>
                </w:rPr>
                <w:t>unde.html</w:t>
              </w:r>
            </w:hyperlink>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7</w:t>
            </w:r>
          </w:p>
        </w:tc>
        <w:tc>
          <w:tcPr>
            <w:tcW w:w="422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Природа: флора и фауна. Климат, погода</w:t>
            </w:r>
          </w:p>
        </w:tc>
        <w:tc>
          <w:tcPr>
            <w:tcW w:w="113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3</w:t>
            </w:r>
            <w:r w:rsidRPr="00BE2ED4">
              <w:rPr>
                <w:rFonts w:ascii="Times New Roman" w:hAnsi="Times New Roman" w:cs="Times New Roman"/>
                <w:sz w:val="24"/>
                <w:szCs w:val="24"/>
              </w:rPr>
              <w:t xml:space="preserve"> </w:t>
            </w:r>
          </w:p>
        </w:tc>
        <w:tc>
          <w:tcPr>
            <w:tcW w:w="1276"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c>
          <w:tcPr>
            <w:tcW w:w="680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eastAsia="Times New Roman" w:hAnsi="Times New Roman" w:cs="Times New Roman"/>
                <w:sz w:val="24"/>
                <w:szCs w:val="24"/>
              </w:rPr>
              <w:t xml:space="preserve">Урок «Unsere Ferienzeit" (РЭШ) </w:t>
            </w:r>
            <w:hyperlink r:id="rId338" w:history="1">
              <w:r w:rsidRPr="00BE2ED4">
                <w:rPr>
                  <w:rStyle w:val="a8"/>
                  <w:rFonts w:ascii="Times New Roman" w:eastAsia="Times New Roman" w:hAnsi="Times New Roman" w:cs="Times New Roman"/>
                  <w:sz w:val="24"/>
                  <w:szCs w:val="24"/>
                </w:rPr>
                <w:t>https://resh.edu.ru/subject/lesson/7590/start/311562/</w:t>
              </w:r>
            </w:hyperlink>
            <w:r w:rsidRPr="00BE2ED4">
              <w:rPr>
                <w:rFonts w:ascii="Times New Roman" w:eastAsia="Times New Roman" w:hAnsi="Times New Roman" w:cs="Times New Roman"/>
                <w:sz w:val="24"/>
                <w:szCs w:val="24"/>
              </w:rPr>
              <w:t xml:space="preserve"> Урок «Meine Lieblingsjahreszeit» (РЭШ) </w:t>
            </w:r>
            <w:hyperlink r:id="rId339" w:history="1">
              <w:r w:rsidRPr="00BE2ED4">
                <w:rPr>
                  <w:rStyle w:val="a8"/>
                  <w:rFonts w:ascii="Times New Roman" w:eastAsia="Times New Roman" w:hAnsi="Times New Roman" w:cs="Times New Roman"/>
                  <w:color w:val="0000FF"/>
                  <w:sz w:val="24"/>
                  <w:szCs w:val="24"/>
                </w:rPr>
                <w:t>https://resh.edu.ru</w:t>
              </w:r>
            </w:hyperlink>
            <w:hyperlink r:id="rId340" w:history="1">
              <w:r w:rsidRPr="00BE2ED4">
                <w:rPr>
                  <w:rStyle w:val="a8"/>
                  <w:rFonts w:ascii="Times New Roman" w:eastAsia="Times New Roman" w:hAnsi="Times New Roman" w:cs="Times New Roman"/>
                  <w:color w:val="0000FF"/>
                  <w:sz w:val="24"/>
                  <w:szCs w:val="24"/>
                </w:rPr>
                <w:t>/subject/lesson/7600/start/243593/</w:t>
              </w:r>
            </w:hyperlink>
            <w:r w:rsidRPr="00BE2ED4">
              <w:rPr>
                <w:rFonts w:ascii="Times New Roman" w:eastAsia="Times New Roman" w:hAnsi="Times New Roman" w:cs="Times New Roman"/>
                <w:sz w:val="24"/>
                <w:szCs w:val="24"/>
              </w:rPr>
              <w:t xml:space="preserve"> Урок «Ausflüge im Winter» (РЭШ) </w:t>
            </w:r>
            <w:hyperlink r:id="rId341" w:history="1">
              <w:r w:rsidRPr="00BE2ED4">
                <w:rPr>
                  <w:rStyle w:val="a8"/>
                  <w:rFonts w:ascii="Times New Roman" w:eastAsia="Times New Roman" w:hAnsi="Times New Roman" w:cs="Times New Roman"/>
                  <w:sz w:val="24"/>
                  <w:szCs w:val="24"/>
                </w:rPr>
                <w:t>https://resh.edu.ru/subject/lesson/7601/start/244058/</w:t>
              </w:r>
            </w:hyperlink>
            <w:r w:rsidRPr="00BE2ED4">
              <w:rPr>
                <w:rFonts w:ascii="Times New Roman" w:eastAsia="Times New Roman" w:hAnsi="Times New Roman" w:cs="Times New Roman"/>
                <w:sz w:val="24"/>
                <w:szCs w:val="24"/>
              </w:rPr>
              <w:t xml:space="preserve"> Урок «Picknickzeit» (РЭШ) </w:t>
            </w:r>
            <w:hyperlink r:id="rId342" w:history="1">
              <w:r w:rsidRPr="00BE2ED4">
                <w:rPr>
                  <w:rStyle w:val="a8"/>
                  <w:rFonts w:ascii="Times New Roman" w:eastAsia="Times New Roman" w:hAnsi="Times New Roman" w:cs="Times New Roman"/>
                  <w:sz w:val="24"/>
                  <w:szCs w:val="24"/>
                </w:rPr>
                <w:t>https://resh.edu.ru/subject/lesson/7620/start/243500/</w:t>
              </w:r>
            </w:hyperlink>
            <w:r w:rsidRPr="00BE2ED4">
              <w:rPr>
                <w:rFonts w:ascii="Times New Roman" w:eastAsia="Times New Roman" w:hAnsi="Times New Roman" w:cs="Times New Roman"/>
                <w:sz w:val="24"/>
                <w:szCs w:val="24"/>
              </w:rPr>
              <w:t xml:space="preserve"> Урок «So viele Museen!» </w:t>
            </w:r>
            <w:proofErr w:type="gramStart"/>
            <w:r w:rsidRPr="00BE2ED4">
              <w:rPr>
                <w:rFonts w:ascii="Times New Roman" w:eastAsia="Times New Roman" w:hAnsi="Times New Roman" w:cs="Times New Roman"/>
                <w:sz w:val="24"/>
                <w:szCs w:val="24"/>
                <w:lang w:val="ru-RU"/>
              </w:rPr>
              <w:t xml:space="preserve">(РЭШ) </w:t>
            </w:r>
            <w:hyperlink r:id="rId343" w:history="1">
              <w:r w:rsidRPr="00BE2ED4">
                <w:rPr>
                  <w:rStyle w:val="a8"/>
                  <w:rFonts w:ascii="Times New Roman" w:eastAsia="Times New Roman" w:hAnsi="Times New Roman" w:cs="Times New Roman"/>
                  <w:color w:val="0000FF"/>
                  <w:sz w:val="24"/>
                  <w:szCs w:val="24"/>
                  <w:lang w:val="ru-RU"/>
                </w:rPr>
                <w:t>https</w:t>
              </w:r>
            </w:hyperlink>
            <w:hyperlink r:id="rId344" w:history="1">
              <w:r w:rsidRPr="00BE2ED4">
                <w:rPr>
                  <w:rStyle w:val="a8"/>
                  <w:rFonts w:ascii="Times New Roman" w:eastAsia="Times New Roman" w:hAnsi="Times New Roman" w:cs="Times New Roman"/>
                  <w:color w:val="0000FF"/>
                  <w:sz w:val="24"/>
                  <w:szCs w:val="24"/>
                  <w:lang w:val="ru-RU"/>
                </w:rPr>
                <w:t>://</w:t>
              </w:r>
            </w:hyperlink>
            <w:hyperlink r:id="rId345" w:history="1">
              <w:r w:rsidRPr="00BE2ED4">
                <w:rPr>
                  <w:rStyle w:val="a8"/>
                  <w:rFonts w:ascii="Times New Roman" w:eastAsia="Times New Roman" w:hAnsi="Times New Roman" w:cs="Times New Roman"/>
                  <w:color w:val="000000"/>
                  <w:sz w:val="24"/>
                  <w:szCs w:val="24"/>
                </w:rPr>
                <w:t>resh</w:t>
              </w:r>
            </w:hyperlink>
            <w:hyperlink r:id="rId346" w:history="1">
              <w:r w:rsidRPr="00BE2ED4">
                <w:rPr>
                  <w:rStyle w:val="a8"/>
                  <w:rFonts w:ascii="Times New Roman" w:eastAsia="Times New Roman" w:hAnsi="Times New Roman" w:cs="Times New Roman"/>
                  <w:color w:val="000000"/>
                  <w:sz w:val="24"/>
                  <w:szCs w:val="24"/>
                  <w:lang w:val="ru-RU"/>
                </w:rPr>
                <w:t>.</w:t>
              </w:r>
            </w:hyperlink>
            <w:hyperlink r:id="rId347" w:history="1">
              <w:r w:rsidRPr="00BE2ED4">
                <w:rPr>
                  <w:rStyle w:val="a8"/>
                  <w:rFonts w:ascii="Times New Roman" w:eastAsia="Times New Roman" w:hAnsi="Times New Roman" w:cs="Times New Roman"/>
                  <w:color w:val="000000"/>
                  <w:sz w:val="24"/>
                  <w:szCs w:val="24"/>
                  <w:lang w:val="ru-RU"/>
                </w:rPr>
                <w:t>edu</w:t>
              </w:r>
            </w:hyperlink>
            <w:hyperlink r:id="rId348" w:history="1">
              <w:r w:rsidRPr="00BE2ED4">
                <w:rPr>
                  <w:rStyle w:val="a8"/>
                  <w:rFonts w:ascii="Times New Roman" w:eastAsia="Times New Roman" w:hAnsi="Times New Roman" w:cs="Times New Roman"/>
                  <w:color w:val="000000"/>
                  <w:sz w:val="24"/>
                  <w:szCs w:val="24"/>
                  <w:lang w:val="ru-RU"/>
                </w:rPr>
                <w:t>.</w:t>
              </w:r>
            </w:hyperlink>
            <w:hyperlink r:id="rId349" w:history="1">
              <w:r w:rsidRPr="00BE2ED4">
                <w:rPr>
                  <w:rStyle w:val="a8"/>
                  <w:rFonts w:ascii="Times New Roman" w:eastAsia="Times New Roman" w:hAnsi="Times New Roman" w:cs="Times New Roman"/>
                  <w:color w:val="000000"/>
                  <w:sz w:val="24"/>
                  <w:szCs w:val="24"/>
                  <w:lang w:val="ru-RU"/>
                </w:rPr>
                <w:t>ru</w:t>
              </w:r>
            </w:hyperlink>
            <w:hyperlink r:id="rId350" w:history="1">
              <w:r w:rsidRPr="00BE2ED4">
                <w:rPr>
                  <w:rStyle w:val="a8"/>
                  <w:rFonts w:ascii="Times New Roman" w:eastAsia="Times New Roman" w:hAnsi="Times New Roman" w:cs="Times New Roman"/>
                  <w:color w:val="000000"/>
                  <w:sz w:val="24"/>
                  <w:szCs w:val="24"/>
                  <w:lang w:val="ru-RU"/>
                </w:rPr>
                <w:t>/</w:t>
              </w:r>
            </w:hyperlink>
            <w:hyperlink r:id="rId351" w:history="1">
              <w:r w:rsidRPr="00BE2ED4">
                <w:rPr>
                  <w:rStyle w:val="a8"/>
                  <w:rFonts w:ascii="Times New Roman" w:eastAsia="Times New Roman" w:hAnsi="Times New Roman" w:cs="Times New Roman"/>
                  <w:color w:val="000000"/>
                  <w:sz w:val="24"/>
                  <w:szCs w:val="24"/>
                  <w:lang w:val="ru-RU"/>
                </w:rPr>
                <w:t>subject</w:t>
              </w:r>
            </w:hyperlink>
            <w:hyperlink r:id="rId352" w:history="1">
              <w:r w:rsidRPr="00BE2ED4">
                <w:rPr>
                  <w:rStyle w:val="a8"/>
                  <w:rFonts w:ascii="Times New Roman" w:eastAsia="Times New Roman" w:hAnsi="Times New Roman" w:cs="Times New Roman"/>
                  <w:color w:val="000000"/>
                  <w:sz w:val="24"/>
                  <w:szCs w:val="24"/>
                  <w:lang w:val="ru-RU"/>
                </w:rPr>
                <w:t>/</w:t>
              </w:r>
            </w:hyperlink>
            <w:hyperlink r:id="rId353" w:history="1">
              <w:r w:rsidRPr="00BE2ED4">
                <w:rPr>
                  <w:rStyle w:val="a8"/>
                  <w:rFonts w:ascii="Times New Roman" w:eastAsia="Times New Roman" w:hAnsi="Times New Roman" w:cs="Times New Roman"/>
                  <w:color w:val="000000"/>
                  <w:sz w:val="24"/>
                  <w:szCs w:val="24"/>
                  <w:lang w:val="ru-RU"/>
                </w:rPr>
                <w:t>lesson</w:t>
              </w:r>
            </w:hyperlink>
            <w:hyperlink r:id="rId354" w:history="1">
              <w:r w:rsidRPr="00BE2ED4">
                <w:rPr>
                  <w:rStyle w:val="a8"/>
                  <w:rFonts w:ascii="Times New Roman" w:eastAsia="Times New Roman" w:hAnsi="Times New Roman" w:cs="Times New Roman"/>
                  <w:color w:val="000000"/>
                  <w:sz w:val="24"/>
                  <w:szCs w:val="24"/>
                  <w:lang w:val="ru-RU"/>
                </w:rPr>
                <w:t>/7619/</w:t>
              </w:r>
            </w:hyperlink>
            <w:hyperlink r:id="rId355" w:history="1">
              <w:r w:rsidRPr="00BE2ED4">
                <w:rPr>
                  <w:rStyle w:val="a8"/>
                  <w:rFonts w:ascii="Times New Roman" w:eastAsia="Times New Roman" w:hAnsi="Times New Roman" w:cs="Times New Roman"/>
                  <w:color w:val="000000"/>
                  <w:sz w:val="24"/>
                  <w:szCs w:val="24"/>
                  <w:lang w:val="ru-RU"/>
                </w:rPr>
                <w:t>start</w:t>
              </w:r>
            </w:hyperlink>
            <w:hyperlink r:id="rId356" w:history="1">
              <w:r w:rsidRPr="00BE2ED4">
                <w:rPr>
                  <w:rStyle w:val="a8"/>
                  <w:rFonts w:ascii="Times New Roman" w:eastAsia="Times New Roman" w:hAnsi="Times New Roman" w:cs="Times New Roman"/>
                  <w:color w:val="000000"/>
                  <w:sz w:val="24"/>
                  <w:szCs w:val="24"/>
                  <w:lang w:val="ru-RU"/>
                </w:rPr>
                <w:t>/243407/</w:t>
              </w:r>
            </w:hyperlink>
            <w:r w:rsidRPr="00BE2ED4">
              <w:rPr>
                <w:rFonts w:ascii="Times New Roman" w:eastAsia="Times New Roman" w:hAnsi="Times New Roman" w:cs="Times New Roman"/>
                <w:sz w:val="24"/>
                <w:szCs w:val="24"/>
                <w:lang w:val="ru-RU"/>
              </w:rPr>
              <w:t xml:space="preserve"> </w:t>
            </w:r>
            <w:hyperlink r:id="rId357" w:history="1">
              <w:r w:rsidRPr="00BE2ED4">
                <w:rPr>
                  <w:rStyle w:val="a8"/>
                  <w:rFonts w:ascii="Times New Roman" w:eastAsia="Times New Roman" w:hAnsi="Times New Roman" w:cs="Times New Roman"/>
                  <w:color w:val="0000FF"/>
                  <w:sz w:val="24"/>
                  <w:szCs w:val="24"/>
                  <w:lang w:val="ru-RU"/>
                </w:rPr>
                <w:t>https</w:t>
              </w:r>
            </w:hyperlink>
            <w:hyperlink r:id="rId358" w:history="1">
              <w:r w:rsidRPr="00BE2ED4">
                <w:rPr>
                  <w:rStyle w:val="a8"/>
                  <w:rFonts w:ascii="Times New Roman" w:eastAsia="Times New Roman" w:hAnsi="Times New Roman" w:cs="Times New Roman"/>
                  <w:color w:val="0000FF"/>
                  <w:sz w:val="24"/>
                  <w:szCs w:val="24"/>
                  <w:lang w:val="ru-RU"/>
                </w:rPr>
                <w:t>://</w:t>
              </w:r>
            </w:hyperlink>
            <w:hyperlink r:id="rId359" w:history="1">
              <w:r w:rsidRPr="00BE2ED4">
                <w:rPr>
                  <w:rStyle w:val="a8"/>
                  <w:rFonts w:ascii="Times New Roman" w:eastAsia="Times New Roman" w:hAnsi="Times New Roman" w:cs="Times New Roman"/>
                  <w:color w:val="000000"/>
                  <w:sz w:val="24"/>
                  <w:szCs w:val="24"/>
                  <w:lang w:val="ru-RU"/>
                </w:rPr>
                <w:t>videouroki</w:t>
              </w:r>
            </w:hyperlink>
            <w:hyperlink r:id="rId360" w:history="1">
              <w:r w:rsidRPr="00BE2ED4">
                <w:rPr>
                  <w:rStyle w:val="a8"/>
                  <w:rFonts w:ascii="Times New Roman" w:eastAsia="Times New Roman" w:hAnsi="Times New Roman" w:cs="Times New Roman"/>
                  <w:color w:val="000000"/>
                  <w:sz w:val="24"/>
                  <w:szCs w:val="24"/>
                  <w:lang w:val="ru-RU"/>
                </w:rPr>
                <w:t>.</w:t>
              </w:r>
            </w:hyperlink>
            <w:hyperlink r:id="rId361" w:history="1">
              <w:r w:rsidRPr="00BE2ED4">
                <w:rPr>
                  <w:rStyle w:val="a8"/>
                  <w:rFonts w:ascii="Times New Roman" w:eastAsia="Times New Roman" w:hAnsi="Times New Roman" w:cs="Times New Roman"/>
                  <w:color w:val="000000"/>
                  <w:sz w:val="24"/>
                  <w:szCs w:val="24"/>
                  <w:lang w:val="ru-RU"/>
                </w:rPr>
                <w:t>net</w:t>
              </w:r>
            </w:hyperlink>
            <w:hyperlink r:id="rId362" w:history="1">
              <w:r w:rsidRPr="00BE2ED4">
                <w:rPr>
                  <w:rStyle w:val="a8"/>
                  <w:rFonts w:ascii="Times New Roman" w:eastAsia="Times New Roman" w:hAnsi="Times New Roman" w:cs="Times New Roman"/>
                  <w:color w:val="000000"/>
                  <w:sz w:val="24"/>
                  <w:szCs w:val="24"/>
                  <w:lang w:val="ru-RU"/>
                </w:rPr>
                <w:t>/</w:t>
              </w:r>
            </w:hyperlink>
            <w:hyperlink r:id="rId363" w:history="1">
              <w:r w:rsidRPr="00BE2ED4">
                <w:rPr>
                  <w:rStyle w:val="a8"/>
                  <w:rFonts w:ascii="Times New Roman" w:eastAsia="Times New Roman" w:hAnsi="Times New Roman" w:cs="Times New Roman"/>
                  <w:color w:val="000000"/>
                  <w:sz w:val="24"/>
                  <w:szCs w:val="24"/>
                  <w:lang w:val="ru-RU"/>
                </w:rPr>
                <w:t>video</w:t>
              </w:r>
            </w:hyperlink>
            <w:hyperlink r:id="rId364" w:history="1">
              <w:r w:rsidRPr="00BE2ED4">
                <w:rPr>
                  <w:rStyle w:val="a8"/>
                  <w:rFonts w:ascii="Times New Roman" w:eastAsia="Times New Roman" w:hAnsi="Times New Roman" w:cs="Times New Roman"/>
                  <w:color w:val="000000"/>
                  <w:sz w:val="24"/>
                  <w:szCs w:val="24"/>
                  <w:lang w:val="ru-RU"/>
                </w:rPr>
                <w:t>/1-</w:t>
              </w:r>
            </w:hyperlink>
            <w:hyperlink r:id="rId365" w:history="1">
              <w:r w:rsidRPr="00BE2ED4">
                <w:rPr>
                  <w:rStyle w:val="a8"/>
                  <w:rFonts w:ascii="Times New Roman" w:eastAsia="Times New Roman" w:hAnsi="Times New Roman" w:cs="Times New Roman"/>
                  <w:color w:val="000000"/>
                  <w:sz w:val="24"/>
                  <w:szCs w:val="24"/>
                  <w:lang w:val="ru-RU"/>
                </w:rPr>
                <w:t>wie</w:t>
              </w:r>
              <w:proofErr w:type="gramEnd"/>
            </w:hyperlink>
            <w:hyperlink r:id="rId366" w:history="1">
              <w:r w:rsidRPr="00BE2ED4">
                <w:rPr>
                  <w:rStyle w:val="a8"/>
                  <w:rFonts w:ascii="Times New Roman" w:eastAsia="Times New Roman" w:hAnsi="Times New Roman" w:cs="Times New Roman"/>
                  <w:color w:val="000000"/>
                  <w:sz w:val="24"/>
                  <w:szCs w:val="24"/>
                  <w:lang w:val="ru-RU"/>
                </w:rPr>
                <w:t>-</w:t>
              </w:r>
            </w:hyperlink>
            <w:hyperlink r:id="rId367" w:history="1">
              <w:r w:rsidRPr="00BE2ED4">
                <w:rPr>
                  <w:rStyle w:val="a8"/>
                  <w:rFonts w:ascii="Times New Roman" w:eastAsia="Times New Roman" w:hAnsi="Times New Roman" w:cs="Times New Roman"/>
                  <w:color w:val="000000"/>
                  <w:sz w:val="24"/>
                  <w:szCs w:val="24"/>
                  <w:lang w:val="ru-RU"/>
                </w:rPr>
                <w:t>war</w:t>
              </w:r>
            </w:hyperlink>
            <w:hyperlink r:id="rId368" w:history="1">
              <w:r w:rsidRPr="00BE2ED4">
                <w:rPr>
                  <w:rStyle w:val="a8"/>
                  <w:rFonts w:ascii="Times New Roman" w:eastAsia="Times New Roman" w:hAnsi="Times New Roman" w:cs="Times New Roman"/>
                  <w:color w:val="000000"/>
                  <w:sz w:val="24"/>
                  <w:szCs w:val="24"/>
                  <w:lang w:val="ru-RU"/>
                </w:rPr>
                <w:t>-</w:t>
              </w:r>
            </w:hyperlink>
            <w:hyperlink r:id="rId369" w:history="1">
              <w:r w:rsidRPr="00BE2ED4">
                <w:rPr>
                  <w:rStyle w:val="a8"/>
                  <w:rFonts w:ascii="Times New Roman" w:eastAsia="Times New Roman" w:hAnsi="Times New Roman" w:cs="Times New Roman"/>
                  <w:color w:val="000000"/>
                  <w:sz w:val="24"/>
                  <w:szCs w:val="24"/>
                  <w:lang w:val="ru-RU"/>
                </w:rPr>
                <w:t>es</w:t>
              </w:r>
            </w:hyperlink>
            <w:hyperlink r:id="rId370" w:history="1">
              <w:r w:rsidRPr="00BE2ED4">
                <w:rPr>
                  <w:rStyle w:val="a8"/>
                  <w:rFonts w:ascii="Times New Roman" w:eastAsia="Times New Roman" w:hAnsi="Times New Roman" w:cs="Times New Roman"/>
                  <w:color w:val="000000"/>
                  <w:sz w:val="24"/>
                  <w:szCs w:val="24"/>
                  <w:lang w:val="ru-RU"/>
                </w:rPr>
                <w:t>-</w:t>
              </w:r>
            </w:hyperlink>
            <w:hyperlink r:id="rId371" w:history="1">
              <w:r w:rsidRPr="00BE2ED4">
                <w:rPr>
                  <w:rStyle w:val="a8"/>
                  <w:rFonts w:ascii="Times New Roman" w:eastAsia="Times New Roman" w:hAnsi="Times New Roman" w:cs="Times New Roman"/>
                  <w:color w:val="000000"/>
                  <w:sz w:val="24"/>
                  <w:szCs w:val="24"/>
                  <w:lang w:val="ru-RU"/>
                </w:rPr>
                <w:t>im</w:t>
              </w:r>
            </w:hyperlink>
            <w:hyperlink r:id="rId372" w:history="1">
              <w:r w:rsidRPr="00BE2ED4">
                <w:rPr>
                  <w:rStyle w:val="a8"/>
                  <w:rFonts w:ascii="Times New Roman" w:eastAsia="Times New Roman" w:hAnsi="Times New Roman" w:cs="Times New Roman"/>
                  <w:color w:val="000000"/>
                  <w:sz w:val="24"/>
                  <w:szCs w:val="24"/>
                  <w:lang w:val="ru-RU"/>
                </w:rPr>
                <w:t>-</w:t>
              </w:r>
            </w:hyperlink>
            <w:hyperlink r:id="rId373" w:history="1">
              <w:r w:rsidRPr="00BE2ED4">
                <w:rPr>
                  <w:rStyle w:val="a8"/>
                  <w:rFonts w:ascii="Times New Roman" w:eastAsia="Times New Roman" w:hAnsi="Times New Roman" w:cs="Times New Roman"/>
                  <w:color w:val="000000"/>
                  <w:sz w:val="24"/>
                  <w:szCs w:val="24"/>
                  <w:lang w:val="ru-RU"/>
                </w:rPr>
                <w:t>sommer</w:t>
              </w:r>
            </w:hyperlink>
            <w:hyperlink r:id="rId374" w:history="1">
              <w:r w:rsidRPr="00BE2ED4">
                <w:rPr>
                  <w:rStyle w:val="a8"/>
                  <w:rFonts w:ascii="Times New Roman" w:eastAsia="Times New Roman" w:hAnsi="Times New Roman" w:cs="Times New Roman"/>
                  <w:color w:val="000000"/>
                  <w:sz w:val="24"/>
                  <w:szCs w:val="24"/>
                  <w:lang w:val="ru-RU"/>
                </w:rPr>
                <w:t>.</w:t>
              </w:r>
            </w:hyperlink>
            <w:hyperlink r:id="rId375" w:history="1">
              <w:r w:rsidRPr="00BE2ED4">
                <w:rPr>
                  <w:rStyle w:val="a8"/>
                  <w:rFonts w:ascii="Times New Roman" w:eastAsia="Times New Roman" w:hAnsi="Times New Roman" w:cs="Times New Roman"/>
                  <w:color w:val="000000"/>
                  <w:sz w:val="24"/>
                  <w:szCs w:val="24"/>
                  <w:lang w:val="ru-RU"/>
                </w:rPr>
                <w:t>html</w:t>
              </w:r>
            </w:hyperlink>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8</w:t>
            </w:r>
          </w:p>
        </w:tc>
        <w:tc>
          <w:tcPr>
            <w:tcW w:w="422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Условия проживания в городской (сельской) местности. </w:t>
            </w:r>
            <w:r w:rsidRPr="00BE2ED4">
              <w:rPr>
                <w:rFonts w:ascii="Times New Roman" w:hAnsi="Times New Roman" w:cs="Times New Roman"/>
                <w:sz w:val="24"/>
                <w:szCs w:val="24"/>
              </w:rPr>
              <w:t>Транспорт</w:t>
            </w:r>
          </w:p>
        </w:tc>
        <w:tc>
          <w:tcPr>
            <w:tcW w:w="113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 </w:t>
            </w:r>
            <w:r w:rsidRPr="00BE2ED4">
              <w:rPr>
                <w:rFonts w:ascii="Times New Roman" w:hAnsi="Times New Roman" w:cs="Times New Roman"/>
                <w:sz w:val="24"/>
                <w:szCs w:val="24"/>
                <w:lang w:val="ru-RU"/>
              </w:rPr>
              <w:t>2</w:t>
            </w:r>
            <w:r w:rsidRPr="00BE2ED4">
              <w:rPr>
                <w:rFonts w:ascii="Times New Roman" w:hAnsi="Times New Roman" w:cs="Times New Roman"/>
                <w:sz w:val="24"/>
                <w:szCs w:val="24"/>
              </w:rPr>
              <w:t xml:space="preserve"> </w:t>
            </w:r>
          </w:p>
        </w:tc>
        <w:tc>
          <w:tcPr>
            <w:tcW w:w="1276"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c>
          <w:tcPr>
            <w:tcW w:w="680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hyperlink r:id="rId376" w:history="1">
              <w:r w:rsidRPr="00BE2ED4">
                <w:rPr>
                  <w:rStyle w:val="a8"/>
                  <w:rFonts w:ascii="Times New Roman" w:eastAsia="Times New Roman" w:hAnsi="Times New Roman" w:cs="Times New Roman"/>
                  <w:sz w:val="24"/>
                  <w:szCs w:val="24"/>
                </w:rPr>
                <w:t>https://videouroki.net/video/3-das-wetter-in-deutschland.html</w:t>
              </w:r>
            </w:hyperlink>
            <w:r w:rsidRPr="00BE2ED4">
              <w:rPr>
                <w:rFonts w:ascii="Times New Roman" w:eastAsia="Times New Roman" w:hAnsi="Times New Roman" w:cs="Times New Roman"/>
                <w:sz w:val="24"/>
                <w:szCs w:val="24"/>
              </w:rPr>
              <w:t xml:space="preserve"> Урок «Die Tierwelt» (РЭШ) </w:t>
            </w:r>
            <w:hyperlink r:id="rId377" w:history="1">
              <w:r w:rsidRPr="00BE2ED4">
                <w:rPr>
                  <w:rStyle w:val="a8"/>
                  <w:rFonts w:ascii="Times New Roman" w:eastAsia="Times New Roman" w:hAnsi="Times New Roman" w:cs="Times New Roman"/>
                  <w:sz w:val="24"/>
                  <w:szCs w:val="24"/>
                </w:rPr>
                <w:t>https://resh.edu.ru/subject/lesson/7604/start/295288/</w:t>
              </w:r>
            </w:hyperlink>
            <w:r w:rsidRPr="00BE2ED4">
              <w:rPr>
                <w:rFonts w:ascii="Times New Roman" w:eastAsia="Times New Roman" w:hAnsi="Times New Roman" w:cs="Times New Roman"/>
                <w:sz w:val="24"/>
                <w:szCs w:val="24"/>
              </w:rPr>
              <w:t xml:space="preserve"> Урок «Der Lebensraum Wald» (РЭШ) </w:t>
            </w:r>
            <w:hyperlink r:id="rId378" w:history="1">
              <w:r w:rsidRPr="00BE2ED4">
                <w:rPr>
                  <w:rStyle w:val="a8"/>
                  <w:rFonts w:ascii="Times New Roman" w:eastAsia="Times New Roman" w:hAnsi="Times New Roman" w:cs="Times New Roman"/>
                  <w:sz w:val="24"/>
                  <w:szCs w:val="24"/>
                </w:rPr>
                <w:t>https://resh.edu.ru/subject/lesson/7603/start/244027/</w:t>
              </w:r>
            </w:hyperlink>
            <w:r w:rsidRPr="00BE2ED4">
              <w:rPr>
                <w:rFonts w:ascii="Times New Roman" w:eastAsia="Times New Roman" w:hAnsi="Times New Roman" w:cs="Times New Roman"/>
                <w:sz w:val="24"/>
                <w:szCs w:val="24"/>
              </w:rPr>
              <w:t xml:space="preserve"> Урок «Meine Lieblingstiere» (РЭШ) </w:t>
            </w:r>
            <w:hyperlink r:id="rId379" w:history="1">
              <w:r w:rsidRPr="00BE2ED4">
                <w:rPr>
                  <w:rStyle w:val="a8"/>
                  <w:rFonts w:ascii="Times New Roman" w:eastAsia="Times New Roman" w:hAnsi="Times New Roman" w:cs="Times New Roman"/>
                  <w:color w:val="0000FF"/>
                  <w:sz w:val="24"/>
                  <w:szCs w:val="24"/>
                </w:rPr>
                <w:t>https://resh.edu.ru/subj</w:t>
              </w:r>
            </w:hyperlink>
            <w:hyperlink r:id="rId380" w:history="1">
              <w:r w:rsidRPr="00BE2ED4">
                <w:rPr>
                  <w:rStyle w:val="a8"/>
                  <w:rFonts w:ascii="Times New Roman" w:eastAsia="Times New Roman" w:hAnsi="Times New Roman" w:cs="Times New Roman"/>
                  <w:color w:val="0000FF"/>
                  <w:sz w:val="24"/>
                  <w:szCs w:val="24"/>
                </w:rPr>
                <w:t>ect/lesson/7602/start/243779/</w:t>
              </w:r>
            </w:hyperlink>
            <w:r w:rsidRPr="00BE2ED4">
              <w:rPr>
                <w:rFonts w:ascii="Times New Roman" w:eastAsia="Times New Roman" w:hAnsi="Times New Roman" w:cs="Times New Roman"/>
                <w:sz w:val="24"/>
                <w:szCs w:val="24"/>
              </w:rPr>
              <w:t xml:space="preserve"> Урок «Tiere» (МЭШ) </w:t>
            </w:r>
            <w:hyperlink r:id="rId381" w:history="1">
              <w:r w:rsidRPr="00BE2ED4">
                <w:rPr>
                  <w:rStyle w:val="a8"/>
                  <w:rFonts w:ascii="Times New Roman" w:eastAsia="Times New Roman" w:hAnsi="Times New Roman" w:cs="Times New Roman"/>
                  <w:sz w:val="24"/>
                  <w:szCs w:val="24"/>
                </w:rPr>
                <w:t>https://uchebnik.mos.ru/material_view/lesson_templates/545383?menuReferrer=catalogue</w:t>
              </w:r>
            </w:hyperlink>
            <w:r w:rsidRPr="00BE2ED4">
              <w:rPr>
                <w:rFonts w:ascii="Times New Roman" w:eastAsia="Times New Roman" w:hAnsi="Times New Roman" w:cs="Times New Roman"/>
                <w:sz w:val="24"/>
                <w:szCs w:val="24"/>
              </w:rPr>
              <w:t xml:space="preserve"> Урок «Unser Planet» (РЭШ) </w:t>
            </w:r>
            <w:hyperlink r:id="rId382" w:history="1">
              <w:r w:rsidRPr="00BE2ED4">
                <w:rPr>
                  <w:rStyle w:val="a8"/>
                  <w:rFonts w:ascii="Times New Roman" w:eastAsia="Times New Roman" w:hAnsi="Times New Roman" w:cs="Times New Roman"/>
                  <w:sz w:val="24"/>
                  <w:szCs w:val="24"/>
                </w:rPr>
                <w:t>https://resh.edu.ru/subject/lesson/7616/start/243686/</w:t>
              </w:r>
            </w:hyperlink>
            <w:r w:rsidRPr="00BE2ED4">
              <w:rPr>
                <w:rFonts w:ascii="Times New Roman" w:eastAsia="Times New Roman" w:hAnsi="Times New Roman" w:cs="Times New Roman"/>
                <w:sz w:val="24"/>
                <w:szCs w:val="24"/>
              </w:rPr>
              <w:t xml:space="preserve"> Урок «Die Umwelt schützen» (РЭШ) </w:t>
            </w:r>
            <w:hyperlink r:id="rId383" w:history="1">
              <w:r w:rsidRPr="00BE2ED4">
                <w:rPr>
                  <w:rStyle w:val="a8"/>
                  <w:rFonts w:ascii="Times New Roman" w:eastAsia="Times New Roman" w:hAnsi="Times New Roman" w:cs="Times New Roman"/>
                  <w:color w:val="0000FF"/>
                  <w:sz w:val="24"/>
                  <w:szCs w:val="24"/>
                </w:rPr>
                <w:t>https://resh.ed</w:t>
              </w:r>
            </w:hyperlink>
            <w:hyperlink r:id="rId384" w:history="1">
              <w:r w:rsidRPr="00BE2ED4">
                <w:rPr>
                  <w:rStyle w:val="a8"/>
                  <w:rFonts w:ascii="Times New Roman" w:eastAsia="Times New Roman" w:hAnsi="Times New Roman" w:cs="Times New Roman"/>
                  <w:color w:val="0000FF"/>
                  <w:sz w:val="24"/>
                  <w:szCs w:val="24"/>
                </w:rPr>
                <w:t>u.ru/subject/lesson/7614/start/303019/</w:t>
              </w:r>
            </w:hyperlink>
            <w:r w:rsidRPr="00BE2ED4">
              <w:rPr>
                <w:rFonts w:ascii="Times New Roman" w:eastAsia="Times New Roman" w:hAnsi="Times New Roman" w:cs="Times New Roman"/>
                <w:sz w:val="24"/>
                <w:szCs w:val="24"/>
              </w:rPr>
              <w:t xml:space="preserve"> Урок «Wir helfen der Natur!» (РЭШ) </w:t>
            </w:r>
            <w:hyperlink r:id="rId385" w:history="1">
              <w:r w:rsidRPr="00BE2ED4">
                <w:rPr>
                  <w:rStyle w:val="a8"/>
                  <w:rFonts w:ascii="Times New Roman" w:eastAsia="Times New Roman" w:hAnsi="Times New Roman" w:cs="Times New Roman"/>
                  <w:sz w:val="24"/>
                  <w:szCs w:val="24"/>
                </w:rPr>
                <w:t>https://resh.edu.ru/subject/lesson/7613/start/243717/</w:t>
              </w:r>
            </w:hyperlink>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9</w:t>
            </w:r>
          </w:p>
        </w:tc>
        <w:tc>
          <w:tcPr>
            <w:tcW w:w="422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Средства массовой информации (телевидение, радио, пресса, Интернет)</w:t>
            </w:r>
          </w:p>
        </w:tc>
        <w:tc>
          <w:tcPr>
            <w:tcW w:w="113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3</w:t>
            </w:r>
            <w:r w:rsidRPr="00BE2ED4">
              <w:rPr>
                <w:rFonts w:ascii="Times New Roman" w:hAnsi="Times New Roman" w:cs="Times New Roman"/>
                <w:sz w:val="24"/>
                <w:szCs w:val="24"/>
              </w:rPr>
              <w:t xml:space="preserve"> </w:t>
            </w:r>
          </w:p>
        </w:tc>
        <w:tc>
          <w:tcPr>
            <w:tcW w:w="1276"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c>
          <w:tcPr>
            <w:tcW w:w="680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eastAsia="Times New Roman" w:hAnsi="Times New Roman" w:cs="Times New Roman"/>
                <w:sz w:val="24"/>
                <w:szCs w:val="24"/>
              </w:rPr>
              <w:t xml:space="preserve">Урок «Die große bunte Welt» (РЭШ) </w:t>
            </w:r>
            <w:hyperlink r:id="rId386" w:history="1">
              <w:r w:rsidRPr="00BE2ED4">
                <w:rPr>
                  <w:rStyle w:val="a8"/>
                  <w:rFonts w:ascii="Times New Roman" w:eastAsia="Times New Roman" w:hAnsi="Times New Roman" w:cs="Times New Roman"/>
                  <w:sz w:val="24"/>
                  <w:szCs w:val="24"/>
                </w:rPr>
                <w:t>https://resh.edu.ru/subject/lesson/84/</w:t>
              </w:r>
            </w:hyperlink>
            <w:r w:rsidRPr="00BE2ED4">
              <w:rPr>
                <w:rFonts w:ascii="Times New Roman" w:eastAsia="Times New Roman" w:hAnsi="Times New Roman" w:cs="Times New Roman"/>
                <w:sz w:val="24"/>
                <w:szCs w:val="24"/>
              </w:rPr>
              <w:t xml:space="preserve"> Видео «Unsere Heimat» (videouroki.net) </w:t>
            </w:r>
            <w:hyperlink r:id="rId387" w:history="1">
              <w:r w:rsidRPr="00BE2ED4">
                <w:rPr>
                  <w:rStyle w:val="a8"/>
                  <w:rFonts w:ascii="Times New Roman" w:eastAsia="Times New Roman" w:hAnsi="Times New Roman" w:cs="Times New Roman"/>
                  <w:sz w:val="24"/>
                  <w:szCs w:val="24"/>
                </w:rPr>
                <w:t>https://videouroki.net/blog/vidieourok-unsere-heimat.html</w:t>
              </w:r>
            </w:hyperlink>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10</w:t>
            </w:r>
          </w:p>
        </w:tc>
        <w:tc>
          <w:tcPr>
            <w:tcW w:w="422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 xml:space="preserve">Родная страна и страна (страны) изучаемого языка. </w:t>
            </w:r>
            <w:proofErr w:type="gramStart"/>
            <w:r w:rsidRPr="00BE2ED4">
              <w:rPr>
                <w:rFonts w:ascii="Times New Roman" w:hAnsi="Times New Roman" w:cs="Times New Roman"/>
                <w:sz w:val="24"/>
                <w:szCs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13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 xml:space="preserve"> 4</w:t>
            </w:r>
          </w:p>
        </w:tc>
        <w:tc>
          <w:tcPr>
            <w:tcW w:w="1276"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c>
          <w:tcPr>
            <w:tcW w:w="680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hyperlink r:id="rId388" w:history="1">
              <w:r w:rsidRPr="00BE2ED4">
                <w:rPr>
                  <w:rStyle w:val="a8"/>
                  <w:rFonts w:ascii="Times New Roman" w:eastAsia="Times New Roman" w:hAnsi="Times New Roman" w:cs="Times New Roman"/>
                  <w:sz w:val="24"/>
                  <w:szCs w:val="24"/>
                </w:rPr>
                <w:t>https://uchebnik.mos.ru/material_view/lesson_templates/2811539?menuReferrer=catalogue</w:t>
              </w:r>
            </w:hyperlink>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11</w:t>
            </w:r>
          </w:p>
        </w:tc>
        <w:tc>
          <w:tcPr>
            <w:tcW w:w="422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Выдающиеся люди родной страны и страны (стран) изучаемого языка: писатели, художники, музыканты</w:t>
            </w:r>
          </w:p>
        </w:tc>
        <w:tc>
          <w:tcPr>
            <w:tcW w:w="113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2</w:t>
            </w:r>
            <w:r w:rsidRPr="00BE2ED4">
              <w:rPr>
                <w:rFonts w:ascii="Times New Roman" w:hAnsi="Times New Roman" w:cs="Times New Roman"/>
                <w:sz w:val="24"/>
                <w:szCs w:val="24"/>
              </w:rPr>
              <w:t xml:space="preserve"> </w:t>
            </w:r>
          </w:p>
        </w:tc>
        <w:tc>
          <w:tcPr>
            <w:tcW w:w="1276"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c>
          <w:tcPr>
            <w:tcW w:w="680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hyperlink r:id="rId389" w:history="1">
              <w:r w:rsidRPr="00BE2ED4">
                <w:rPr>
                  <w:rStyle w:val="a8"/>
                  <w:rFonts w:ascii="Times New Roman" w:eastAsia="Times New Roman" w:hAnsi="Times New Roman" w:cs="Times New Roman"/>
                  <w:color w:val="0000FF"/>
                  <w:sz w:val="24"/>
                  <w:szCs w:val="24"/>
                </w:rPr>
                <w:t>https://www.deutschalsfremdsprache.ch/contentLD/DFN/Te329dDeutschl</w:t>
              </w:r>
            </w:hyperlink>
            <w:hyperlink r:id="rId390" w:history="1">
              <w:r w:rsidRPr="00BE2ED4">
                <w:rPr>
                  <w:rStyle w:val="a8"/>
                  <w:rFonts w:ascii="Times New Roman" w:eastAsia="Times New Roman" w:hAnsi="Times New Roman" w:cs="Times New Roman"/>
                  <w:color w:val="0000FF"/>
                  <w:sz w:val="24"/>
                  <w:szCs w:val="24"/>
                </w:rPr>
                <w:t>and.pdf</w:t>
              </w:r>
            </w:hyperlink>
            <w:r w:rsidRPr="00BE2ED4">
              <w:rPr>
                <w:rFonts w:ascii="Times New Roman" w:eastAsia="Times New Roman" w:hAnsi="Times New Roman" w:cs="Times New Roman"/>
                <w:sz w:val="24"/>
                <w:szCs w:val="24"/>
              </w:rPr>
              <w:t xml:space="preserve"> </w:t>
            </w:r>
            <w:hyperlink r:id="rId391" w:history="1">
              <w:r w:rsidRPr="00BE2ED4">
                <w:rPr>
                  <w:rStyle w:val="a8"/>
                  <w:rFonts w:ascii="Times New Roman" w:eastAsia="Times New Roman" w:hAnsi="Times New Roman" w:cs="Times New Roman"/>
                  <w:sz w:val="24"/>
                  <w:szCs w:val="24"/>
                </w:rPr>
                <w:t>https://www.deutschalsfremdsprache.ch/contentLD/DFN/Te330cBremen.pdf</w:t>
              </w:r>
            </w:hyperlink>
            <w:r w:rsidRPr="00BE2ED4">
              <w:rPr>
                <w:rFonts w:ascii="Times New Roman" w:eastAsia="Times New Roman" w:hAnsi="Times New Roman" w:cs="Times New Roman"/>
                <w:sz w:val="24"/>
                <w:szCs w:val="24"/>
              </w:rPr>
              <w:t xml:space="preserve"> </w:t>
            </w:r>
            <w:hyperlink r:id="rId392" w:history="1">
              <w:r w:rsidRPr="00BE2ED4">
                <w:rPr>
                  <w:rStyle w:val="a8"/>
                  <w:rFonts w:ascii="Times New Roman" w:eastAsia="Times New Roman" w:hAnsi="Times New Roman" w:cs="Times New Roman"/>
                  <w:color w:val="0000FF"/>
                  <w:sz w:val="24"/>
                  <w:szCs w:val="24"/>
                </w:rPr>
                <w:t>http</w:t>
              </w:r>
            </w:hyperlink>
            <w:hyperlink r:id="rId393" w:history="1">
              <w:r w:rsidRPr="00BE2ED4">
                <w:rPr>
                  <w:rStyle w:val="a8"/>
                  <w:rFonts w:ascii="Times New Roman" w:eastAsia="Times New Roman" w:hAnsi="Times New Roman" w:cs="Times New Roman"/>
                  <w:color w:val="0000FF"/>
                  <w:sz w:val="24"/>
                  <w:szCs w:val="24"/>
                </w:rPr>
                <w:t>s://www.deutschalsfremdsprache.ch/contentLD/DFN/Te335kKoeln.pdf</w:t>
              </w:r>
            </w:hyperlink>
            <w:r w:rsidRPr="00BE2ED4">
              <w:rPr>
                <w:rFonts w:ascii="Times New Roman" w:eastAsia="Times New Roman" w:hAnsi="Times New Roman" w:cs="Times New Roman"/>
                <w:sz w:val="24"/>
                <w:szCs w:val="24"/>
              </w:rPr>
              <w:t xml:space="preserve"> </w:t>
            </w:r>
            <w:hyperlink r:id="rId394" w:history="1">
              <w:r w:rsidRPr="00BE2ED4">
                <w:rPr>
                  <w:rStyle w:val="a8"/>
                  <w:rFonts w:ascii="Times New Roman" w:eastAsia="Times New Roman" w:hAnsi="Times New Roman" w:cs="Times New Roman"/>
                  <w:sz w:val="24"/>
                  <w:szCs w:val="24"/>
                </w:rPr>
                <w:t>https://videouroki.net/video/15-die-geografische-lage-deutschlands.html</w:t>
              </w:r>
            </w:hyperlink>
            <w:r w:rsidRPr="00BE2ED4">
              <w:rPr>
                <w:rFonts w:ascii="Times New Roman" w:eastAsia="Times New Roman" w:hAnsi="Times New Roman" w:cs="Times New Roman"/>
                <w:sz w:val="24"/>
                <w:szCs w:val="24"/>
              </w:rPr>
              <w:t xml:space="preserve"> </w:t>
            </w:r>
            <w:hyperlink r:id="rId395" w:history="1">
              <w:r w:rsidRPr="00BE2ED4">
                <w:rPr>
                  <w:rStyle w:val="a8"/>
                  <w:rFonts w:ascii="Times New Roman" w:eastAsia="Times New Roman" w:hAnsi="Times New Roman" w:cs="Times New Roman"/>
                  <w:sz w:val="24"/>
                  <w:szCs w:val="24"/>
                </w:rPr>
                <w:t>https://videouroki.net/video/01-die-bundesrepublik-deutschland-allgemeine-information-245.html</w:t>
              </w:r>
            </w:hyperlink>
            <w:r w:rsidRPr="00BE2ED4">
              <w:rPr>
                <w:rFonts w:ascii="Times New Roman" w:eastAsia="Times New Roman" w:hAnsi="Times New Roman" w:cs="Times New Roman"/>
                <w:sz w:val="24"/>
                <w:szCs w:val="24"/>
              </w:rPr>
              <w:t xml:space="preserve"> </w:t>
            </w:r>
            <w:hyperlink r:id="rId396" w:history="1">
              <w:r w:rsidRPr="00BE2ED4">
                <w:rPr>
                  <w:rStyle w:val="a8"/>
                  <w:rFonts w:ascii="Times New Roman" w:eastAsia="Times New Roman" w:hAnsi="Times New Roman" w:cs="Times New Roman"/>
                  <w:sz w:val="24"/>
                  <w:szCs w:val="24"/>
                </w:rPr>
                <w:t>https://videouroki.net/video/06-hauptstadt-deutschlands-berlin-245.html</w:t>
              </w:r>
            </w:hyperlink>
            <w:r w:rsidRPr="00BE2ED4">
              <w:rPr>
                <w:rFonts w:ascii="Times New Roman" w:eastAsia="Times New Roman" w:hAnsi="Times New Roman" w:cs="Times New Roman"/>
                <w:sz w:val="24"/>
                <w:szCs w:val="24"/>
              </w:rPr>
              <w:t xml:space="preserve"> </w:t>
            </w:r>
            <w:hyperlink r:id="rId397" w:history="1">
              <w:r w:rsidRPr="00BE2ED4">
                <w:rPr>
                  <w:rStyle w:val="a8"/>
                  <w:rFonts w:ascii="Times New Roman" w:eastAsia="Times New Roman" w:hAnsi="Times New Roman" w:cs="Times New Roman"/>
                  <w:sz w:val="24"/>
                  <w:szCs w:val="24"/>
                </w:rPr>
                <w:t>https://videouroki.net/video/22-die-sehensw-rdigkeiten-berlins.html</w:t>
              </w:r>
            </w:hyperlink>
            <w:r w:rsidRPr="00BE2ED4">
              <w:rPr>
                <w:rFonts w:ascii="Times New Roman" w:eastAsia="Times New Roman" w:hAnsi="Times New Roman" w:cs="Times New Roman"/>
                <w:sz w:val="24"/>
                <w:szCs w:val="24"/>
              </w:rPr>
              <w:t xml:space="preserve"> </w:t>
            </w:r>
            <w:hyperlink r:id="rId398" w:history="1">
              <w:r w:rsidRPr="00BE2ED4">
                <w:rPr>
                  <w:rStyle w:val="a8"/>
                  <w:rFonts w:ascii="Times New Roman" w:eastAsia="Times New Roman" w:hAnsi="Times New Roman" w:cs="Times New Roman"/>
                  <w:sz w:val="24"/>
                  <w:szCs w:val="24"/>
                </w:rPr>
                <w:t>https://resh.edu.ru/subject/lesson/6836/start/242601/</w:t>
              </w:r>
            </w:hyperlink>
          </w:p>
        </w:tc>
      </w:tr>
      <w:tr w:rsidR="00C81214" w:rsidRPr="00BE2ED4" w:rsidTr="006A544E">
        <w:trPr>
          <w:trHeight w:val="144"/>
        </w:trPr>
        <w:tc>
          <w:tcPr>
            <w:tcW w:w="4813" w:type="dxa"/>
            <w:gridSpan w:val="2"/>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ОБЩЕЕ КОЛИЧЕСТВО ЧАСОВ ПО ПРОГРАММЕ</w:t>
            </w:r>
          </w:p>
        </w:tc>
        <w:tc>
          <w:tcPr>
            <w:tcW w:w="113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34</w:t>
            </w:r>
            <w:r w:rsidRPr="00BE2ED4">
              <w:rPr>
                <w:rFonts w:ascii="Times New Roman" w:hAnsi="Times New Roman" w:cs="Times New Roman"/>
                <w:sz w:val="24"/>
                <w:szCs w:val="24"/>
              </w:rPr>
              <w:t xml:space="preserve"> </w:t>
            </w:r>
          </w:p>
        </w:tc>
        <w:tc>
          <w:tcPr>
            <w:tcW w:w="1276"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 </w:t>
            </w:r>
            <w:r w:rsidRPr="00BE2ED4">
              <w:rPr>
                <w:rFonts w:ascii="Times New Roman" w:hAnsi="Times New Roman" w:cs="Times New Roman"/>
                <w:sz w:val="24"/>
                <w:szCs w:val="24"/>
                <w:lang w:val="ru-RU"/>
              </w:rPr>
              <w:t>0</w:t>
            </w:r>
            <w:r w:rsidRPr="00BE2ED4">
              <w:rPr>
                <w:rFonts w:ascii="Times New Roman" w:hAnsi="Times New Roman" w:cs="Times New Roman"/>
                <w:sz w:val="24"/>
                <w:szCs w:val="24"/>
              </w:rPr>
              <w:t xml:space="preserve"> </w:t>
            </w:r>
          </w:p>
        </w:tc>
        <w:tc>
          <w:tcPr>
            <w:tcW w:w="680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r>
    </w:tbl>
    <w:p w:rsidR="009B2154" w:rsidRPr="00BE2ED4" w:rsidRDefault="009B2154" w:rsidP="006A544E">
      <w:pPr>
        <w:rPr>
          <w:rFonts w:ascii="Times New Roman" w:hAnsi="Times New Roman" w:cs="Times New Roman"/>
          <w:sz w:val="24"/>
          <w:szCs w:val="24"/>
        </w:rPr>
        <w:sectPr w:rsidR="009B2154" w:rsidRPr="00BE2ED4">
          <w:pgSz w:w="16383" w:h="11906" w:orient="landscape"/>
          <w:pgMar w:top="1440" w:right="1440" w:bottom="1440" w:left="1440" w:header="0" w:footer="0" w:gutter="0"/>
          <w:cols w:space="720"/>
          <w:formProt w:val="0"/>
          <w:docGrid w:linePitch="100" w:charSpace="4096"/>
        </w:sectPr>
      </w:pPr>
    </w:p>
    <w:p w:rsidR="009B2154" w:rsidRPr="00BE2ED4" w:rsidRDefault="00A2387E" w:rsidP="006A544E">
      <w:pPr>
        <w:rPr>
          <w:rFonts w:ascii="Times New Roman" w:hAnsi="Times New Roman" w:cs="Times New Roman"/>
          <w:sz w:val="24"/>
          <w:szCs w:val="24"/>
        </w:rPr>
      </w:pPr>
      <w:r w:rsidRPr="00BE2ED4">
        <w:rPr>
          <w:rFonts w:ascii="Times New Roman" w:hAnsi="Times New Roman" w:cs="Times New Roman"/>
          <w:sz w:val="24"/>
          <w:szCs w:val="24"/>
        </w:rPr>
        <w:t xml:space="preserve"> 9 КЛАСС </w:t>
      </w:r>
    </w:p>
    <w:tbl>
      <w:tblPr>
        <w:tblW w:w="14027" w:type="dxa"/>
        <w:tblInd w:w="107" w:type="dxa"/>
        <w:tblLayout w:type="fixed"/>
        <w:tblCellMar>
          <w:top w:w="50" w:type="dxa"/>
          <w:left w:w="100" w:type="dxa"/>
        </w:tblCellMar>
        <w:tblLook w:val="04A0" w:firstRow="1" w:lastRow="0" w:firstColumn="1" w:lastColumn="0" w:noHBand="0" w:noVBand="1"/>
      </w:tblPr>
      <w:tblGrid>
        <w:gridCol w:w="589"/>
        <w:gridCol w:w="4224"/>
        <w:gridCol w:w="1134"/>
        <w:gridCol w:w="1276"/>
        <w:gridCol w:w="6804"/>
      </w:tblGrid>
      <w:tr w:rsidR="00C81214" w:rsidRPr="00BE2ED4" w:rsidTr="006A544E">
        <w:trPr>
          <w:trHeight w:val="144"/>
        </w:trPr>
        <w:tc>
          <w:tcPr>
            <w:tcW w:w="589" w:type="dxa"/>
            <w:vMerge w:val="restart"/>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 п/п </w:t>
            </w:r>
          </w:p>
          <w:p w:rsidR="00C81214" w:rsidRPr="00BE2ED4" w:rsidRDefault="00C81214" w:rsidP="006A544E">
            <w:pPr>
              <w:rPr>
                <w:rFonts w:ascii="Times New Roman" w:hAnsi="Times New Roman" w:cs="Times New Roman"/>
                <w:sz w:val="24"/>
                <w:szCs w:val="24"/>
              </w:rPr>
            </w:pPr>
          </w:p>
        </w:tc>
        <w:tc>
          <w:tcPr>
            <w:tcW w:w="4224" w:type="dxa"/>
            <w:vMerge w:val="restart"/>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Наименование разделов и тем программы </w:t>
            </w:r>
          </w:p>
          <w:p w:rsidR="00C81214" w:rsidRPr="00BE2ED4" w:rsidRDefault="00C81214" w:rsidP="006A544E">
            <w:pPr>
              <w:rPr>
                <w:rFonts w:ascii="Times New Roman" w:hAnsi="Times New Roman" w:cs="Times New Roman"/>
                <w:sz w:val="24"/>
                <w:szCs w:val="24"/>
              </w:rPr>
            </w:pPr>
          </w:p>
        </w:tc>
        <w:tc>
          <w:tcPr>
            <w:tcW w:w="2410" w:type="dxa"/>
            <w:gridSpan w:val="2"/>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Количество часов</w:t>
            </w:r>
          </w:p>
        </w:tc>
        <w:tc>
          <w:tcPr>
            <w:tcW w:w="6804" w:type="dxa"/>
            <w:vMerge w:val="restart"/>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Электронные (цифровые) образовательные ресурсы </w:t>
            </w:r>
          </w:p>
          <w:p w:rsidR="00C81214" w:rsidRPr="00BE2ED4" w:rsidRDefault="00C81214" w:rsidP="006A544E">
            <w:pPr>
              <w:rPr>
                <w:rFonts w:ascii="Times New Roman" w:hAnsi="Times New Roman" w:cs="Times New Roman"/>
                <w:sz w:val="24"/>
                <w:szCs w:val="24"/>
              </w:rPr>
            </w:pPr>
          </w:p>
        </w:tc>
      </w:tr>
      <w:tr w:rsidR="00C81214" w:rsidRPr="00BE2ED4" w:rsidTr="006A544E">
        <w:trPr>
          <w:trHeight w:val="144"/>
        </w:trPr>
        <w:tc>
          <w:tcPr>
            <w:tcW w:w="589" w:type="dxa"/>
            <w:vMerge/>
            <w:tcBorders>
              <w:left w:val="single" w:sz="6" w:space="0" w:color="000000"/>
              <w:bottom w:val="single" w:sz="6" w:space="0" w:color="000000"/>
              <w:right w:val="single" w:sz="6" w:space="0" w:color="000000"/>
            </w:tcBorders>
          </w:tcPr>
          <w:p w:rsidR="00C81214" w:rsidRPr="00BE2ED4" w:rsidRDefault="00C81214" w:rsidP="006A544E">
            <w:pPr>
              <w:rPr>
                <w:rFonts w:ascii="Times New Roman" w:hAnsi="Times New Roman" w:cs="Times New Roman"/>
                <w:sz w:val="24"/>
                <w:szCs w:val="24"/>
              </w:rPr>
            </w:pPr>
          </w:p>
        </w:tc>
        <w:tc>
          <w:tcPr>
            <w:tcW w:w="4224" w:type="dxa"/>
            <w:vMerge/>
            <w:tcBorders>
              <w:left w:val="single" w:sz="6" w:space="0" w:color="000000"/>
              <w:bottom w:val="single" w:sz="6" w:space="0" w:color="000000"/>
              <w:right w:val="single" w:sz="6" w:space="0" w:color="000000"/>
            </w:tcBorders>
          </w:tcPr>
          <w:p w:rsidR="00C81214" w:rsidRPr="00BE2ED4" w:rsidRDefault="00C81214" w:rsidP="006A544E">
            <w:pPr>
              <w:rPr>
                <w:rFonts w:ascii="Times New Roman" w:hAnsi="Times New Roman" w:cs="Times New Roman"/>
                <w:sz w:val="24"/>
                <w:szCs w:val="24"/>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Всего </w:t>
            </w:r>
          </w:p>
          <w:p w:rsidR="00C81214" w:rsidRPr="00BE2ED4" w:rsidRDefault="00C81214" w:rsidP="006A544E">
            <w:pPr>
              <w:rPr>
                <w:rFonts w:ascii="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Контрольные работы </w:t>
            </w:r>
          </w:p>
          <w:p w:rsidR="00C81214" w:rsidRPr="00BE2ED4" w:rsidRDefault="00C81214" w:rsidP="006A544E">
            <w:pPr>
              <w:rPr>
                <w:rFonts w:ascii="Times New Roman" w:hAnsi="Times New Roman" w:cs="Times New Roman"/>
                <w:sz w:val="24"/>
                <w:szCs w:val="24"/>
              </w:rPr>
            </w:pPr>
          </w:p>
        </w:tc>
        <w:tc>
          <w:tcPr>
            <w:tcW w:w="6804" w:type="dxa"/>
            <w:vMerge/>
            <w:tcBorders>
              <w:left w:val="single" w:sz="6" w:space="0" w:color="000000"/>
              <w:bottom w:val="single" w:sz="6" w:space="0" w:color="000000"/>
              <w:right w:val="single" w:sz="6" w:space="0" w:color="000000"/>
            </w:tcBorders>
          </w:tcPr>
          <w:p w:rsidR="00C81214" w:rsidRPr="00BE2ED4" w:rsidRDefault="00C81214" w:rsidP="006A544E">
            <w:pPr>
              <w:rPr>
                <w:rFonts w:ascii="Times New Roman" w:hAnsi="Times New Roman" w:cs="Times New Roman"/>
                <w:sz w:val="24"/>
                <w:szCs w:val="24"/>
              </w:rPr>
            </w:pPr>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1</w:t>
            </w:r>
          </w:p>
        </w:tc>
        <w:tc>
          <w:tcPr>
            <w:tcW w:w="422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Взаимоотношения в семье и с друзьями</w:t>
            </w:r>
          </w:p>
        </w:tc>
        <w:tc>
          <w:tcPr>
            <w:tcW w:w="113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3</w:t>
            </w:r>
            <w:r w:rsidRPr="00BE2ED4">
              <w:rPr>
                <w:rFonts w:ascii="Times New Roman" w:hAnsi="Times New Roman" w:cs="Times New Roman"/>
                <w:sz w:val="24"/>
                <w:szCs w:val="24"/>
              </w:rPr>
              <w:t xml:space="preserve"> </w:t>
            </w:r>
          </w:p>
        </w:tc>
        <w:tc>
          <w:tcPr>
            <w:tcW w:w="1276"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c>
          <w:tcPr>
            <w:tcW w:w="680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hyperlink r:id="rId399" w:history="1">
              <w:r w:rsidRPr="00BE2ED4">
                <w:rPr>
                  <w:rStyle w:val="a8"/>
                  <w:rFonts w:ascii="Times New Roman" w:eastAsia="Times New Roman" w:hAnsi="Times New Roman" w:cs="Times New Roman"/>
                  <w:sz w:val="24"/>
                  <w:szCs w:val="24"/>
                </w:rPr>
                <w:t>https://videouroki.net/video/14-jugend-und-gewalt.html</w:t>
              </w:r>
            </w:hyperlink>
            <w:r w:rsidRPr="00BE2ED4">
              <w:rPr>
                <w:rFonts w:ascii="Times New Roman" w:eastAsia="Times New Roman" w:hAnsi="Times New Roman" w:cs="Times New Roman"/>
                <w:sz w:val="24"/>
                <w:szCs w:val="24"/>
              </w:rPr>
              <w:t xml:space="preserve"> </w:t>
            </w:r>
            <w:hyperlink r:id="rId400" w:history="1">
              <w:r w:rsidRPr="00BE2ED4">
                <w:rPr>
                  <w:rStyle w:val="a8"/>
                  <w:rFonts w:ascii="Times New Roman" w:eastAsia="Times New Roman" w:hAnsi="Times New Roman" w:cs="Times New Roman"/>
                  <w:color w:val="0000FF"/>
                  <w:sz w:val="24"/>
                  <w:szCs w:val="24"/>
                </w:rPr>
                <w:t>https://videouroki.net/video</w:t>
              </w:r>
            </w:hyperlink>
            <w:hyperlink r:id="rId401" w:history="1">
              <w:r w:rsidRPr="00BE2ED4">
                <w:rPr>
                  <w:rStyle w:val="a8"/>
                  <w:rFonts w:ascii="Times New Roman" w:eastAsia="Times New Roman" w:hAnsi="Times New Roman" w:cs="Times New Roman"/>
                  <w:color w:val="0000FF"/>
                  <w:sz w:val="24"/>
                  <w:szCs w:val="24"/>
                </w:rPr>
                <w:t>/12-probleme-der-jugendlichen.html</w:t>
              </w:r>
            </w:hyperlink>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2</w:t>
            </w:r>
          </w:p>
        </w:tc>
        <w:tc>
          <w:tcPr>
            <w:tcW w:w="422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Внешность и характер человека</w:t>
            </w:r>
          </w:p>
        </w:tc>
        <w:tc>
          <w:tcPr>
            <w:tcW w:w="113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 2 </w:t>
            </w:r>
          </w:p>
        </w:tc>
        <w:tc>
          <w:tcPr>
            <w:tcW w:w="1276"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c>
          <w:tcPr>
            <w:tcW w:w="680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hyperlink r:id="rId402" w:history="1">
              <w:r w:rsidRPr="00BE2ED4">
                <w:rPr>
                  <w:rStyle w:val="a8"/>
                  <w:rFonts w:ascii="Times New Roman" w:eastAsia="Times New Roman" w:hAnsi="Times New Roman" w:cs="Times New Roman"/>
                  <w:sz w:val="24"/>
                  <w:szCs w:val="24"/>
                </w:rPr>
                <w:t>https://uchebnik.mos.ru/material_view/lesson_templates/1726505?menuReferrer=catalogue</w:t>
              </w:r>
            </w:hyperlink>
            <w:r w:rsidRPr="00BE2ED4">
              <w:rPr>
                <w:rFonts w:ascii="Times New Roman" w:eastAsia="Times New Roman" w:hAnsi="Times New Roman" w:cs="Times New Roman"/>
                <w:sz w:val="24"/>
                <w:szCs w:val="24"/>
              </w:rPr>
              <w:t xml:space="preserve"> </w:t>
            </w:r>
            <w:hyperlink r:id="rId403" w:history="1">
              <w:r w:rsidRPr="00BE2ED4">
                <w:rPr>
                  <w:rStyle w:val="a8"/>
                  <w:rFonts w:ascii="Times New Roman" w:eastAsia="Times New Roman" w:hAnsi="Times New Roman" w:cs="Times New Roman"/>
                  <w:sz w:val="24"/>
                  <w:szCs w:val="24"/>
                </w:rPr>
                <w:t>https://resh.edu.ru/subject/lesson/5290/start/208845/</w:t>
              </w:r>
            </w:hyperlink>
            <w:r w:rsidRPr="00BE2ED4">
              <w:rPr>
                <w:rFonts w:ascii="Times New Roman" w:eastAsia="Times New Roman" w:hAnsi="Times New Roman" w:cs="Times New Roman"/>
                <w:sz w:val="24"/>
                <w:szCs w:val="24"/>
              </w:rPr>
              <w:t xml:space="preserve"> </w:t>
            </w:r>
            <w:hyperlink r:id="rId404" w:history="1">
              <w:r w:rsidRPr="00BE2ED4">
                <w:rPr>
                  <w:rStyle w:val="a8"/>
                  <w:rFonts w:ascii="Times New Roman" w:eastAsia="Times New Roman" w:hAnsi="Times New Roman" w:cs="Times New Roman"/>
                  <w:sz w:val="24"/>
                  <w:szCs w:val="24"/>
                </w:rPr>
                <w:t>https://resh.edu.ru/subject/lesson/7606/start/</w:t>
              </w:r>
            </w:hyperlink>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3</w:t>
            </w:r>
          </w:p>
        </w:tc>
        <w:tc>
          <w:tcPr>
            <w:tcW w:w="422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lang w:val="ru-RU"/>
              </w:rPr>
            </w:pPr>
            <w:proofErr w:type="gramStart"/>
            <w:r w:rsidRPr="00BE2ED4">
              <w:rPr>
                <w:rFonts w:ascii="Times New Roman" w:hAnsi="Times New Roman" w:cs="Times New Roman"/>
                <w:sz w:val="24"/>
                <w:szCs w:val="24"/>
                <w:lang w:val="ru-RU"/>
              </w:rPr>
              <w:t>Досуг и увлечения (хобби) современного подростка (чтение, кино, театр, музыка, музей, спорт, живопись, компьютерные игры)</w:t>
            </w:r>
            <w:proofErr w:type="gramEnd"/>
          </w:p>
        </w:tc>
        <w:tc>
          <w:tcPr>
            <w:tcW w:w="113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3</w:t>
            </w:r>
            <w:r w:rsidRPr="00BE2ED4">
              <w:rPr>
                <w:rFonts w:ascii="Times New Roman" w:hAnsi="Times New Roman" w:cs="Times New Roman"/>
                <w:sz w:val="24"/>
                <w:szCs w:val="24"/>
              </w:rPr>
              <w:t xml:space="preserve"> </w:t>
            </w:r>
          </w:p>
        </w:tc>
        <w:tc>
          <w:tcPr>
            <w:tcW w:w="1276"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680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hyperlink r:id="rId405" w:history="1">
              <w:r w:rsidRPr="00BE2ED4">
                <w:rPr>
                  <w:rStyle w:val="a8"/>
                  <w:rFonts w:ascii="Times New Roman" w:eastAsia="Times New Roman" w:hAnsi="Times New Roman" w:cs="Times New Roman"/>
                  <w:sz w:val="24"/>
                  <w:szCs w:val="24"/>
                </w:rPr>
                <w:t>https://videouroki.net/video/3-was-lesen-die-jugendlichen.html</w:t>
              </w:r>
            </w:hyperlink>
            <w:r w:rsidRPr="00BE2ED4">
              <w:rPr>
                <w:rFonts w:ascii="Times New Roman" w:eastAsia="Times New Roman" w:hAnsi="Times New Roman" w:cs="Times New Roman"/>
                <w:sz w:val="24"/>
                <w:szCs w:val="24"/>
              </w:rPr>
              <w:t xml:space="preserve"> </w:t>
            </w:r>
            <w:hyperlink r:id="rId406" w:history="1">
              <w:r w:rsidRPr="00BE2ED4">
                <w:rPr>
                  <w:rStyle w:val="a8"/>
                  <w:rFonts w:ascii="Times New Roman" w:eastAsia="Times New Roman" w:hAnsi="Times New Roman" w:cs="Times New Roman"/>
                  <w:sz w:val="24"/>
                  <w:szCs w:val="24"/>
                </w:rPr>
                <w:t>https://resh.edu.ru/subject/lesson/3450/start/</w:t>
              </w:r>
            </w:hyperlink>
            <w:r w:rsidRPr="00BE2ED4">
              <w:rPr>
                <w:rFonts w:ascii="Times New Roman" w:eastAsia="Times New Roman" w:hAnsi="Times New Roman" w:cs="Times New Roman"/>
                <w:sz w:val="24"/>
                <w:szCs w:val="24"/>
              </w:rPr>
              <w:t xml:space="preserve"> </w:t>
            </w:r>
            <w:hyperlink r:id="rId407" w:history="1">
              <w:r w:rsidRPr="00BE2ED4">
                <w:rPr>
                  <w:rStyle w:val="a8"/>
                  <w:rFonts w:ascii="Times New Roman" w:eastAsia="Times New Roman" w:hAnsi="Times New Roman" w:cs="Times New Roman"/>
                  <w:sz w:val="24"/>
                  <w:szCs w:val="24"/>
                </w:rPr>
                <w:t>https://resh.edu.ru/subject/lesson/3393/start/</w:t>
              </w:r>
            </w:hyperlink>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4</w:t>
            </w:r>
          </w:p>
        </w:tc>
        <w:tc>
          <w:tcPr>
            <w:tcW w:w="422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Здоровый образ жизни: режим труда и отдыха, фитнес, сбалансированное питание. </w:t>
            </w:r>
            <w:r w:rsidRPr="00BE2ED4">
              <w:rPr>
                <w:rFonts w:ascii="Times New Roman" w:hAnsi="Times New Roman" w:cs="Times New Roman"/>
                <w:sz w:val="24"/>
                <w:szCs w:val="24"/>
              </w:rPr>
              <w:t>Посещение врача</w:t>
            </w:r>
          </w:p>
        </w:tc>
        <w:tc>
          <w:tcPr>
            <w:tcW w:w="113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lang w:val="ru-RU"/>
              </w:rPr>
              <w:t>3</w:t>
            </w:r>
            <w:r w:rsidRPr="00BE2ED4">
              <w:rPr>
                <w:rFonts w:ascii="Times New Roman" w:hAnsi="Times New Roman" w:cs="Times New Roman"/>
                <w:sz w:val="24"/>
                <w:szCs w:val="24"/>
              </w:rPr>
              <w:t xml:space="preserve"> </w:t>
            </w:r>
          </w:p>
        </w:tc>
        <w:tc>
          <w:tcPr>
            <w:tcW w:w="1276"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c>
          <w:tcPr>
            <w:tcW w:w="680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hyperlink r:id="rId408" w:history="1">
              <w:r w:rsidRPr="00BE2ED4">
                <w:rPr>
                  <w:rStyle w:val="a8"/>
                  <w:rFonts w:ascii="Times New Roman" w:eastAsia="Times New Roman" w:hAnsi="Times New Roman" w:cs="Times New Roman"/>
                  <w:sz w:val="24"/>
                  <w:szCs w:val="24"/>
                </w:rPr>
                <w:t>https://resh.edu.ru/subject/lesson/1573/start/</w:t>
              </w:r>
            </w:hyperlink>
            <w:r w:rsidRPr="00BE2ED4">
              <w:rPr>
                <w:rFonts w:ascii="Times New Roman" w:eastAsia="Times New Roman" w:hAnsi="Times New Roman" w:cs="Times New Roman"/>
                <w:sz w:val="24"/>
                <w:szCs w:val="24"/>
              </w:rPr>
              <w:t xml:space="preserve"> </w:t>
            </w:r>
            <w:hyperlink r:id="rId409" w:history="1">
              <w:r w:rsidRPr="00BE2ED4">
                <w:rPr>
                  <w:rStyle w:val="a8"/>
                  <w:rFonts w:ascii="Times New Roman" w:eastAsia="Times New Roman" w:hAnsi="Times New Roman" w:cs="Times New Roman"/>
                  <w:sz w:val="24"/>
                  <w:szCs w:val="24"/>
                </w:rPr>
                <w:t>https://resh.edu.ru/subject/lesson/3459/start/</w:t>
              </w:r>
            </w:hyperlink>
            <w:r w:rsidRPr="00BE2ED4">
              <w:rPr>
                <w:rFonts w:ascii="Times New Roman" w:eastAsia="Times New Roman" w:hAnsi="Times New Roman" w:cs="Times New Roman"/>
                <w:sz w:val="24"/>
                <w:szCs w:val="24"/>
              </w:rPr>
              <w:t xml:space="preserve"> </w:t>
            </w:r>
            <w:hyperlink r:id="rId410" w:history="1">
              <w:r w:rsidRPr="00BE2ED4">
                <w:rPr>
                  <w:rStyle w:val="a8"/>
                  <w:rFonts w:ascii="Times New Roman" w:eastAsia="Times New Roman" w:hAnsi="Times New Roman" w:cs="Times New Roman"/>
                  <w:color w:val="0000FF"/>
                  <w:sz w:val="24"/>
                  <w:szCs w:val="24"/>
                </w:rPr>
                <w:t>http</w:t>
              </w:r>
            </w:hyperlink>
            <w:hyperlink r:id="rId411" w:history="1">
              <w:r w:rsidRPr="00BE2ED4">
                <w:rPr>
                  <w:rStyle w:val="a8"/>
                  <w:rFonts w:ascii="Times New Roman" w:eastAsia="Times New Roman" w:hAnsi="Times New Roman" w:cs="Times New Roman"/>
                  <w:color w:val="0000FF"/>
                  <w:sz w:val="24"/>
                  <w:szCs w:val="24"/>
                </w:rPr>
                <w:t>s://resh.edu.ru/subject/lesson/3448/start/</w:t>
              </w:r>
            </w:hyperlink>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5</w:t>
            </w:r>
          </w:p>
        </w:tc>
        <w:tc>
          <w:tcPr>
            <w:tcW w:w="422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Покупки: одежда, обувь и продукты питания. </w:t>
            </w:r>
            <w:r w:rsidRPr="00BE2ED4">
              <w:rPr>
                <w:rFonts w:ascii="Times New Roman" w:hAnsi="Times New Roman" w:cs="Times New Roman"/>
                <w:sz w:val="24"/>
                <w:szCs w:val="24"/>
              </w:rPr>
              <w:t>Молодёжная мода</w:t>
            </w:r>
          </w:p>
        </w:tc>
        <w:tc>
          <w:tcPr>
            <w:tcW w:w="113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 </w:t>
            </w:r>
            <w:r w:rsidRPr="00BE2ED4">
              <w:rPr>
                <w:rFonts w:ascii="Times New Roman" w:hAnsi="Times New Roman" w:cs="Times New Roman"/>
                <w:sz w:val="24"/>
                <w:szCs w:val="24"/>
                <w:lang w:val="ru-RU"/>
              </w:rPr>
              <w:t>3</w:t>
            </w:r>
            <w:r w:rsidRPr="00BE2ED4">
              <w:rPr>
                <w:rFonts w:ascii="Times New Roman" w:hAnsi="Times New Roman" w:cs="Times New Roman"/>
                <w:sz w:val="24"/>
                <w:szCs w:val="24"/>
              </w:rPr>
              <w:t xml:space="preserve"> </w:t>
            </w:r>
          </w:p>
        </w:tc>
        <w:tc>
          <w:tcPr>
            <w:tcW w:w="1276"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c>
          <w:tcPr>
            <w:tcW w:w="680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hyperlink r:id="rId412" w:history="1">
              <w:r w:rsidRPr="00BE2ED4">
                <w:rPr>
                  <w:rStyle w:val="a8"/>
                  <w:rFonts w:ascii="Times New Roman" w:eastAsia="Times New Roman" w:hAnsi="Times New Roman" w:cs="Times New Roman"/>
                  <w:sz w:val="24"/>
                  <w:szCs w:val="24"/>
                </w:rPr>
                <w:t>https://resh.edu.ru/subject/lesson/2771/start/</w:t>
              </w:r>
            </w:hyperlink>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6</w:t>
            </w:r>
          </w:p>
        </w:tc>
        <w:tc>
          <w:tcPr>
            <w:tcW w:w="422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Школа, школьная жизнь, изучаемые предметы и отношение к ним. Взаимоотношения в школе: проблемы и их решение. </w:t>
            </w:r>
            <w:r w:rsidRPr="00BE2ED4">
              <w:rPr>
                <w:rFonts w:ascii="Times New Roman" w:hAnsi="Times New Roman" w:cs="Times New Roman"/>
                <w:sz w:val="24"/>
                <w:szCs w:val="24"/>
              </w:rPr>
              <w:t>Переписка с иностранными сверстниками</w:t>
            </w:r>
          </w:p>
        </w:tc>
        <w:tc>
          <w:tcPr>
            <w:tcW w:w="113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 </w:t>
            </w:r>
            <w:r w:rsidRPr="00BE2ED4">
              <w:rPr>
                <w:rFonts w:ascii="Times New Roman" w:hAnsi="Times New Roman" w:cs="Times New Roman"/>
                <w:sz w:val="24"/>
                <w:szCs w:val="24"/>
                <w:lang w:val="ru-RU"/>
              </w:rPr>
              <w:t>4</w:t>
            </w:r>
            <w:r w:rsidRPr="00BE2ED4">
              <w:rPr>
                <w:rFonts w:ascii="Times New Roman" w:hAnsi="Times New Roman" w:cs="Times New Roman"/>
                <w:sz w:val="24"/>
                <w:szCs w:val="24"/>
              </w:rPr>
              <w:t xml:space="preserve"> </w:t>
            </w:r>
          </w:p>
        </w:tc>
        <w:tc>
          <w:tcPr>
            <w:tcW w:w="1276"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680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hyperlink r:id="rId413" w:history="1">
              <w:r w:rsidRPr="00BE2ED4">
                <w:rPr>
                  <w:rStyle w:val="a8"/>
                  <w:rFonts w:ascii="Times New Roman" w:eastAsia="Times New Roman" w:hAnsi="Times New Roman" w:cs="Times New Roman"/>
                  <w:sz w:val="24"/>
                  <w:szCs w:val="24"/>
                </w:rPr>
                <w:t>https://resh.edu.ru/subject/lesson/3446/start/</w:t>
              </w:r>
            </w:hyperlink>
            <w:r w:rsidRPr="00BE2ED4">
              <w:rPr>
                <w:rFonts w:ascii="Times New Roman" w:eastAsia="Times New Roman" w:hAnsi="Times New Roman" w:cs="Times New Roman"/>
                <w:sz w:val="24"/>
                <w:szCs w:val="24"/>
              </w:rPr>
              <w:t xml:space="preserve"> </w:t>
            </w:r>
            <w:hyperlink r:id="rId414" w:history="1">
              <w:r w:rsidRPr="00BE2ED4">
                <w:rPr>
                  <w:rStyle w:val="a8"/>
                  <w:rFonts w:ascii="Times New Roman" w:eastAsia="Times New Roman" w:hAnsi="Times New Roman" w:cs="Times New Roman"/>
                  <w:sz w:val="24"/>
                  <w:szCs w:val="24"/>
                </w:rPr>
                <w:t>https://resh.edu.ru/subject/lesson/3559/start/118635/</w:t>
              </w:r>
            </w:hyperlink>
            <w:r w:rsidRPr="00BE2ED4">
              <w:rPr>
                <w:rFonts w:ascii="Times New Roman" w:eastAsia="Times New Roman" w:hAnsi="Times New Roman" w:cs="Times New Roman"/>
                <w:sz w:val="24"/>
                <w:szCs w:val="24"/>
              </w:rPr>
              <w:t xml:space="preserve"> </w:t>
            </w:r>
            <w:hyperlink r:id="rId415" w:history="1">
              <w:r w:rsidRPr="00BE2ED4">
                <w:rPr>
                  <w:rStyle w:val="a8"/>
                  <w:rFonts w:ascii="Times New Roman" w:eastAsia="Times New Roman" w:hAnsi="Times New Roman" w:cs="Times New Roman"/>
                  <w:sz w:val="24"/>
                  <w:szCs w:val="24"/>
                </w:rPr>
                <w:t>https://resh.edu.ru/subject/lesson/3264/start/</w:t>
              </w:r>
            </w:hyperlink>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7</w:t>
            </w:r>
          </w:p>
        </w:tc>
        <w:tc>
          <w:tcPr>
            <w:tcW w:w="422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Виды отдыха в различное время года. Путешествия по России и иностранным странам</w:t>
            </w:r>
          </w:p>
        </w:tc>
        <w:tc>
          <w:tcPr>
            <w:tcW w:w="113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3 </w:t>
            </w:r>
          </w:p>
        </w:tc>
        <w:tc>
          <w:tcPr>
            <w:tcW w:w="1276"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c>
          <w:tcPr>
            <w:tcW w:w="680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hyperlink r:id="rId416" w:history="1">
              <w:r w:rsidRPr="00BE2ED4">
                <w:rPr>
                  <w:rStyle w:val="a8"/>
                  <w:rFonts w:ascii="Times New Roman" w:eastAsia="Times New Roman" w:hAnsi="Times New Roman" w:cs="Times New Roman"/>
                  <w:sz w:val="24"/>
                  <w:szCs w:val="24"/>
                </w:rPr>
                <w:t>https://resh.edu.ru/subject/lesson/3393/start/</w:t>
              </w:r>
            </w:hyperlink>
            <w:r w:rsidRPr="00BE2ED4">
              <w:rPr>
                <w:rFonts w:ascii="Times New Roman" w:eastAsia="Times New Roman" w:hAnsi="Times New Roman" w:cs="Times New Roman"/>
                <w:sz w:val="24"/>
                <w:szCs w:val="24"/>
              </w:rPr>
              <w:t xml:space="preserve"> </w:t>
            </w:r>
            <w:hyperlink r:id="rId417" w:history="1">
              <w:r w:rsidRPr="00BE2ED4">
                <w:rPr>
                  <w:rStyle w:val="a8"/>
                  <w:rFonts w:ascii="Times New Roman" w:eastAsia="Times New Roman" w:hAnsi="Times New Roman" w:cs="Times New Roman"/>
                  <w:sz w:val="24"/>
                  <w:szCs w:val="24"/>
                </w:rPr>
                <w:t>https://resh.edu.ru/subject/lesson/3440/start/</w:t>
              </w:r>
            </w:hyperlink>
            <w:r w:rsidRPr="00BE2ED4">
              <w:rPr>
                <w:rFonts w:ascii="Times New Roman" w:eastAsia="Times New Roman" w:hAnsi="Times New Roman" w:cs="Times New Roman"/>
                <w:sz w:val="24"/>
                <w:szCs w:val="24"/>
              </w:rPr>
              <w:t xml:space="preserve"> </w:t>
            </w:r>
            <w:hyperlink r:id="rId418" w:history="1">
              <w:r w:rsidRPr="00BE2ED4">
                <w:rPr>
                  <w:rStyle w:val="a8"/>
                  <w:rFonts w:ascii="Times New Roman" w:eastAsia="Times New Roman" w:hAnsi="Times New Roman" w:cs="Times New Roman"/>
                  <w:sz w:val="24"/>
                  <w:szCs w:val="24"/>
                </w:rPr>
                <w:t>https://resh.edu.ru/subject/lesson/3439/start/</w:t>
              </w:r>
            </w:hyperlink>
            <w:r w:rsidRPr="00BE2ED4">
              <w:rPr>
                <w:rFonts w:ascii="Times New Roman" w:eastAsia="Times New Roman" w:hAnsi="Times New Roman" w:cs="Times New Roman"/>
                <w:sz w:val="24"/>
                <w:szCs w:val="24"/>
              </w:rPr>
              <w:t xml:space="preserve"> </w:t>
            </w:r>
            <w:hyperlink r:id="rId419" w:history="1">
              <w:r w:rsidRPr="00BE2ED4">
                <w:rPr>
                  <w:rStyle w:val="a8"/>
                  <w:rFonts w:ascii="Times New Roman" w:eastAsia="Times New Roman" w:hAnsi="Times New Roman" w:cs="Times New Roman"/>
                  <w:sz w:val="24"/>
                  <w:szCs w:val="24"/>
                </w:rPr>
                <w:t>https://resh.edu.ru/subject/lesson/3377/start/</w:t>
              </w:r>
            </w:hyperlink>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8</w:t>
            </w:r>
          </w:p>
        </w:tc>
        <w:tc>
          <w:tcPr>
            <w:tcW w:w="422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Природа: флора и фауна. Проблемы экологии. Защита окружающей среды. Климат, погода. </w:t>
            </w:r>
            <w:r w:rsidRPr="00BE2ED4">
              <w:rPr>
                <w:rFonts w:ascii="Times New Roman" w:hAnsi="Times New Roman" w:cs="Times New Roman"/>
                <w:sz w:val="24"/>
                <w:szCs w:val="24"/>
              </w:rPr>
              <w:t>Стихийные бедствия</w:t>
            </w:r>
          </w:p>
        </w:tc>
        <w:tc>
          <w:tcPr>
            <w:tcW w:w="113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 </w:t>
            </w:r>
            <w:r w:rsidRPr="00BE2ED4">
              <w:rPr>
                <w:rFonts w:ascii="Times New Roman" w:hAnsi="Times New Roman" w:cs="Times New Roman"/>
                <w:sz w:val="24"/>
                <w:szCs w:val="24"/>
                <w:lang w:val="ru-RU"/>
              </w:rPr>
              <w:t>3</w:t>
            </w:r>
            <w:r w:rsidRPr="00BE2ED4">
              <w:rPr>
                <w:rFonts w:ascii="Times New Roman" w:hAnsi="Times New Roman" w:cs="Times New Roman"/>
                <w:sz w:val="24"/>
                <w:szCs w:val="24"/>
              </w:rPr>
              <w:t xml:space="preserve"> </w:t>
            </w:r>
          </w:p>
        </w:tc>
        <w:tc>
          <w:tcPr>
            <w:tcW w:w="1276"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c>
          <w:tcPr>
            <w:tcW w:w="680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hyperlink r:id="rId420" w:history="1">
              <w:r w:rsidRPr="00BE2ED4">
                <w:rPr>
                  <w:rStyle w:val="a8"/>
                  <w:rFonts w:ascii="Times New Roman" w:eastAsia="Times New Roman" w:hAnsi="Times New Roman" w:cs="Times New Roman"/>
                  <w:sz w:val="24"/>
                  <w:szCs w:val="24"/>
                </w:rPr>
                <w:t>https://resh.edu.ru/subject/lesson/1574/start/</w:t>
              </w:r>
            </w:hyperlink>
            <w:r w:rsidRPr="00BE2ED4">
              <w:rPr>
                <w:rFonts w:ascii="Times New Roman" w:eastAsia="Times New Roman" w:hAnsi="Times New Roman" w:cs="Times New Roman"/>
                <w:sz w:val="24"/>
                <w:szCs w:val="24"/>
              </w:rPr>
              <w:t xml:space="preserve"> </w:t>
            </w:r>
            <w:hyperlink r:id="rId421" w:history="1">
              <w:r w:rsidRPr="00BE2ED4">
                <w:rPr>
                  <w:rStyle w:val="a8"/>
                  <w:rFonts w:ascii="Times New Roman" w:eastAsia="Times New Roman" w:hAnsi="Times New Roman" w:cs="Times New Roman"/>
                  <w:sz w:val="24"/>
                  <w:szCs w:val="24"/>
                </w:rPr>
                <w:t>https://resh.edu.ru/subject/lesson/3457/start/</w:t>
              </w:r>
            </w:hyperlink>
            <w:r w:rsidRPr="00BE2ED4">
              <w:rPr>
                <w:rFonts w:ascii="Times New Roman" w:eastAsia="Times New Roman" w:hAnsi="Times New Roman" w:cs="Times New Roman"/>
                <w:sz w:val="24"/>
                <w:szCs w:val="24"/>
              </w:rPr>
              <w:t xml:space="preserve"> </w:t>
            </w:r>
            <w:hyperlink r:id="rId422" w:history="1">
              <w:r w:rsidRPr="00BE2ED4">
                <w:rPr>
                  <w:rStyle w:val="a8"/>
                  <w:rFonts w:ascii="Times New Roman" w:eastAsia="Times New Roman" w:hAnsi="Times New Roman" w:cs="Times New Roman"/>
                  <w:sz w:val="24"/>
                  <w:szCs w:val="24"/>
                </w:rPr>
                <w:t>https://resh.edu.ru/subject/lesson/2772/start/</w:t>
              </w:r>
            </w:hyperlink>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9</w:t>
            </w:r>
          </w:p>
        </w:tc>
        <w:tc>
          <w:tcPr>
            <w:tcW w:w="422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Средства массовой информации (телевидение, радио, пресса, Интернет)</w:t>
            </w:r>
          </w:p>
        </w:tc>
        <w:tc>
          <w:tcPr>
            <w:tcW w:w="113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4</w:t>
            </w:r>
            <w:r w:rsidRPr="00BE2ED4">
              <w:rPr>
                <w:rFonts w:ascii="Times New Roman" w:hAnsi="Times New Roman" w:cs="Times New Roman"/>
                <w:sz w:val="24"/>
                <w:szCs w:val="24"/>
              </w:rPr>
              <w:t xml:space="preserve"> </w:t>
            </w:r>
          </w:p>
        </w:tc>
        <w:tc>
          <w:tcPr>
            <w:tcW w:w="1276"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c>
          <w:tcPr>
            <w:tcW w:w="680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hyperlink r:id="rId423" w:history="1">
              <w:r w:rsidRPr="00BE2ED4">
                <w:rPr>
                  <w:rStyle w:val="a8"/>
                  <w:rFonts w:ascii="Times New Roman" w:eastAsia="Times New Roman" w:hAnsi="Times New Roman" w:cs="Times New Roman"/>
                  <w:sz w:val="24"/>
                  <w:szCs w:val="24"/>
                </w:rPr>
                <w:t>https://videouroki.net/video/24-das-fernsehen.html</w:t>
              </w:r>
            </w:hyperlink>
            <w:r w:rsidRPr="00BE2ED4">
              <w:rPr>
                <w:rFonts w:ascii="Times New Roman" w:eastAsia="Times New Roman" w:hAnsi="Times New Roman" w:cs="Times New Roman"/>
                <w:sz w:val="24"/>
                <w:szCs w:val="24"/>
              </w:rPr>
              <w:t xml:space="preserve"> </w:t>
            </w:r>
            <w:hyperlink r:id="rId424" w:history="1">
              <w:r w:rsidRPr="00BE2ED4">
                <w:rPr>
                  <w:rStyle w:val="a8"/>
                  <w:rFonts w:ascii="Times New Roman" w:eastAsia="Times New Roman" w:hAnsi="Times New Roman" w:cs="Times New Roman"/>
                  <w:color w:val="0000FF"/>
                  <w:sz w:val="24"/>
                  <w:szCs w:val="24"/>
                </w:rPr>
                <w:t>https://videouroki.net/video/25-die-deu</w:t>
              </w:r>
            </w:hyperlink>
            <w:hyperlink r:id="rId425" w:history="1">
              <w:r w:rsidRPr="00BE2ED4">
                <w:rPr>
                  <w:rStyle w:val="a8"/>
                  <w:rFonts w:ascii="Times New Roman" w:eastAsia="Times New Roman" w:hAnsi="Times New Roman" w:cs="Times New Roman"/>
                  <w:color w:val="0000FF"/>
                  <w:sz w:val="24"/>
                  <w:szCs w:val="24"/>
                </w:rPr>
                <w:t>tschen-zeitungen-und-zeitschriften.html</w:t>
              </w:r>
            </w:hyperlink>
            <w:r w:rsidRPr="00BE2ED4">
              <w:rPr>
                <w:rFonts w:ascii="Times New Roman" w:eastAsia="Times New Roman" w:hAnsi="Times New Roman" w:cs="Times New Roman"/>
                <w:sz w:val="24"/>
                <w:szCs w:val="24"/>
              </w:rPr>
              <w:t xml:space="preserve"> </w:t>
            </w:r>
            <w:hyperlink r:id="rId426" w:history="1">
              <w:r w:rsidRPr="00BE2ED4">
                <w:rPr>
                  <w:rStyle w:val="a8"/>
                  <w:rFonts w:ascii="Times New Roman" w:eastAsia="Times New Roman" w:hAnsi="Times New Roman" w:cs="Times New Roman"/>
                  <w:sz w:val="24"/>
                  <w:szCs w:val="24"/>
                </w:rPr>
                <w:t>https://videouroki.net/video/26-das-deutsche-radio.html</w:t>
              </w:r>
            </w:hyperlink>
            <w:r w:rsidRPr="00BE2ED4">
              <w:rPr>
                <w:rFonts w:ascii="Times New Roman" w:eastAsia="Times New Roman" w:hAnsi="Times New Roman" w:cs="Times New Roman"/>
                <w:sz w:val="24"/>
                <w:szCs w:val="24"/>
              </w:rPr>
              <w:t xml:space="preserve"> </w:t>
            </w:r>
            <w:hyperlink r:id="rId427" w:history="1">
              <w:r w:rsidRPr="00BE2ED4">
                <w:rPr>
                  <w:rStyle w:val="a8"/>
                  <w:rFonts w:ascii="Times New Roman" w:eastAsia="Times New Roman" w:hAnsi="Times New Roman" w:cs="Times New Roman"/>
                  <w:color w:val="0000FF"/>
                  <w:sz w:val="24"/>
                  <w:szCs w:val="24"/>
                </w:rPr>
                <w:t>https:/</w:t>
              </w:r>
            </w:hyperlink>
            <w:hyperlink r:id="rId428" w:history="1">
              <w:r w:rsidRPr="00BE2ED4">
                <w:rPr>
                  <w:rStyle w:val="a8"/>
                  <w:rFonts w:ascii="Times New Roman" w:eastAsia="Times New Roman" w:hAnsi="Times New Roman" w:cs="Times New Roman"/>
                  <w:color w:val="0000FF"/>
                  <w:sz w:val="24"/>
                  <w:szCs w:val="24"/>
                </w:rPr>
                <w:t>/videouroki.net/video/27-computer-und-internet.html</w:t>
              </w:r>
            </w:hyperlink>
            <w:r w:rsidRPr="00BE2ED4">
              <w:rPr>
                <w:rFonts w:ascii="Times New Roman" w:eastAsia="Times New Roman" w:hAnsi="Times New Roman" w:cs="Times New Roman"/>
                <w:sz w:val="24"/>
                <w:szCs w:val="24"/>
              </w:rPr>
              <w:t xml:space="preserve"> </w:t>
            </w:r>
            <w:hyperlink r:id="rId429" w:history="1">
              <w:r w:rsidRPr="00BE2ED4">
                <w:rPr>
                  <w:rStyle w:val="a8"/>
                  <w:rFonts w:ascii="Times New Roman" w:eastAsia="Times New Roman" w:hAnsi="Times New Roman" w:cs="Times New Roman"/>
                  <w:sz w:val="24"/>
                  <w:szCs w:val="24"/>
                </w:rPr>
                <w:t>https://videouroki.net/video/23-funktionen-der-massenmedien.html</w:t>
              </w:r>
            </w:hyperlink>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10</w:t>
            </w:r>
          </w:p>
        </w:tc>
        <w:tc>
          <w:tcPr>
            <w:tcW w:w="422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 xml:space="preserve">Родная страна и страна (страны) изучаемого языка. </w:t>
            </w:r>
            <w:proofErr w:type="gramStart"/>
            <w:r w:rsidRPr="00BE2ED4">
              <w:rPr>
                <w:rFonts w:ascii="Times New Roman" w:hAnsi="Times New Roman" w:cs="Times New Roman"/>
                <w:sz w:val="24"/>
                <w:szCs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113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3</w:t>
            </w:r>
            <w:r w:rsidRPr="00BE2ED4">
              <w:rPr>
                <w:rFonts w:ascii="Times New Roman" w:hAnsi="Times New Roman" w:cs="Times New Roman"/>
                <w:sz w:val="24"/>
                <w:szCs w:val="24"/>
              </w:rPr>
              <w:t xml:space="preserve"> </w:t>
            </w:r>
          </w:p>
        </w:tc>
        <w:tc>
          <w:tcPr>
            <w:tcW w:w="1276"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c>
          <w:tcPr>
            <w:tcW w:w="680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hyperlink r:id="rId430" w:history="1">
              <w:r w:rsidRPr="00BE2ED4">
                <w:rPr>
                  <w:rStyle w:val="a8"/>
                  <w:rFonts w:ascii="Times New Roman" w:eastAsia="Times New Roman" w:hAnsi="Times New Roman" w:cs="Times New Roman"/>
                  <w:sz w:val="24"/>
                  <w:szCs w:val="24"/>
                </w:rPr>
                <w:t>https://videouroki.net/video/1-die-bundesrepublik-deutschland.html</w:t>
              </w:r>
            </w:hyperlink>
            <w:r w:rsidRPr="00BE2ED4">
              <w:rPr>
                <w:rFonts w:ascii="Times New Roman" w:eastAsia="Times New Roman" w:hAnsi="Times New Roman" w:cs="Times New Roman"/>
                <w:sz w:val="24"/>
                <w:szCs w:val="24"/>
              </w:rPr>
              <w:t xml:space="preserve"> </w:t>
            </w:r>
            <w:hyperlink r:id="rId431" w:history="1">
              <w:r w:rsidRPr="00BE2ED4">
                <w:rPr>
                  <w:rStyle w:val="a8"/>
                  <w:rFonts w:ascii="Times New Roman" w:eastAsia="Times New Roman" w:hAnsi="Times New Roman" w:cs="Times New Roman"/>
                  <w:color w:val="0000FF"/>
                  <w:sz w:val="24"/>
                  <w:szCs w:val="24"/>
                </w:rPr>
                <w:t>https://videouroki.net/video/2-berlin-geogr</w:t>
              </w:r>
            </w:hyperlink>
            <w:hyperlink r:id="rId432" w:history="1">
              <w:r w:rsidRPr="00BE2ED4">
                <w:rPr>
                  <w:rStyle w:val="a8"/>
                  <w:rFonts w:ascii="Times New Roman" w:eastAsia="Times New Roman" w:hAnsi="Times New Roman" w:cs="Times New Roman"/>
                  <w:color w:val="0000FF"/>
                  <w:sz w:val="24"/>
                  <w:szCs w:val="24"/>
                </w:rPr>
                <w:t>afie-und-geschichte.html</w:t>
              </w:r>
            </w:hyperlink>
            <w:r w:rsidRPr="00BE2ED4">
              <w:rPr>
                <w:rFonts w:ascii="Times New Roman" w:eastAsia="Times New Roman" w:hAnsi="Times New Roman" w:cs="Times New Roman"/>
                <w:sz w:val="24"/>
                <w:szCs w:val="24"/>
              </w:rPr>
              <w:t xml:space="preserve"> </w:t>
            </w:r>
            <w:hyperlink r:id="rId433" w:history="1">
              <w:r w:rsidRPr="00BE2ED4">
                <w:rPr>
                  <w:rStyle w:val="a8"/>
                  <w:rFonts w:ascii="Times New Roman" w:eastAsia="Times New Roman" w:hAnsi="Times New Roman" w:cs="Times New Roman"/>
                  <w:sz w:val="24"/>
                  <w:szCs w:val="24"/>
                </w:rPr>
                <w:t>https://resh.edu.ru/subject/lesson/3444/start/</w:t>
              </w:r>
            </w:hyperlink>
          </w:p>
        </w:tc>
      </w:tr>
      <w:tr w:rsidR="00C81214" w:rsidRPr="00BE2ED4" w:rsidTr="006A544E">
        <w:trPr>
          <w:trHeight w:val="144"/>
        </w:trPr>
        <w:tc>
          <w:tcPr>
            <w:tcW w:w="589"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11</w:t>
            </w:r>
          </w:p>
        </w:tc>
        <w:tc>
          <w:tcPr>
            <w:tcW w:w="422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Выдающиеся люди родной страны и страны (стран) изучаемого языка, их вклад в науку и мировую культуру: государственные деятели, писатели, поэты</w:t>
            </w:r>
          </w:p>
        </w:tc>
        <w:tc>
          <w:tcPr>
            <w:tcW w:w="113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3 </w:t>
            </w:r>
          </w:p>
        </w:tc>
        <w:tc>
          <w:tcPr>
            <w:tcW w:w="1276"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c>
          <w:tcPr>
            <w:tcW w:w="680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hyperlink r:id="rId434" w:history="1">
              <w:r w:rsidRPr="00BE2ED4">
                <w:rPr>
                  <w:rStyle w:val="a8"/>
                  <w:rFonts w:ascii="Times New Roman" w:eastAsia="Times New Roman" w:hAnsi="Times New Roman" w:cs="Times New Roman"/>
                  <w:color w:val="0000FF"/>
                  <w:sz w:val="24"/>
                  <w:szCs w:val="24"/>
                </w:rPr>
                <w:t>https://videouroki.net/video/4-ber-hmter-deutsc</w:t>
              </w:r>
            </w:hyperlink>
            <w:hyperlink r:id="rId435" w:history="1">
              <w:r w:rsidRPr="00BE2ED4">
                <w:rPr>
                  <w:rStyle w:val="a8"/>
                  <w:rFonts w:ascii="Times New Roman" w:eastAsia="Times New Roman" w:hAnsi="Times New Roman" w:cs="Times New Roman"/>
                  <w:color w:val="0000FF"/>
                  <w:sz w:val="24"/>
                  <w:szCs w:val="24"/>
                </w:rPr>
                <w:t>her-schriftsteller-johann-wolfgang-von-goethe.html</w:t>
              </w:r>
            </w:hyperlink>
            <w:r w:rsidRPr="00BE2ED4">
              <w:rPr>
                <w:rFonts w:ascii="Times New Roman" w:eastAsia="Times New Roman" w:hAnsi="Times New Roman" w:cs="Times New Roman"/>
                <w:sz w:val="24"/>
                <w:szCs w:val="24"/>
              </w:rPr>
              <w:t xml:space="preserve"> </w:t>
            </w:r>
            <w:hyperlink r:id="rId436" w:history="1">
              <w:r w:rsidRPr="00BE2ED4">
                <w:rPr>
                  <w:rStyle w:val="a8"/>
                  <w:rFonts w:ascii="Times New Roman" w:eastAsia="Times New Roman" w:hAnsi="Times New Roman" w:cs="Times New Roman"/>
                  <w:sz w:val="24"/>
                  <w:szCs w:val="24"/>
                </w:rPr>
                <w:t>https://videouroki.net/video/5-ber-hmter-deutscher-schriftsteller-friedrich-schiller.html</w:t>
              </w:r>
            </w:hyperlink>
            <w:r w:rsidRPr="00BE2ED4">
              <w:rPr>
                <w:rFonts w:ascii="Times New Roman" w:eastAsia="Times New Roman" w:hAnsi="Times New Roman" w:cs="Times New Roman"/>
                <w:sz w:val="24"/>
                <w:szCs w:val="24"/>
              </w:rPr>
              <w:t xml:space="preserve"> </w:t>
            </w:r>
            <w:hyperlink r:id="rId437" w:history="1">
              <w:r w:rsidRPr="00BE2ED4">
                <w:rPr>
                  <w:rStyle w:val="a8"/>
                  <w:rFonts w:ascii="Times New Roman" w:eastAsia="Times New Roman" w:hAnsi="Times New Roman" w:cs="Times New Roman"/>
                  <w:sz w:val="24"/>
                  <w:szCs w:val="24"/>
                </w:rPr>
                <w:t>https://videouroki.net/video/39-die-ber-hmtesten-komponisten-deutschlands.html</w:t>
              </w:r>
            </w:hyperlink>
            <w:r w:rsidRPr="00BE2ED4">
              <w:rPr>
                <w:rFonts w:ascii="Times New Roman" w:eastAsia="Times New Roman" w:hAnsi="Times New Roman" w:cs="Times New Roman"/>
                <w:sz w:val="24"/>
                <w:szCs w:val="24"/>
              </w:rPr>
              <w:t xml:space="preserve"> </w:t>
            </w:r>
            <w:hyperlink r:id="rId438" w:history="1">
              <w:r w:rsidRPr="00BE2ED4">
                <w:rPr>
                  <w:rStyle w:val="a8"/>
                  <w:rFonts w:ascii="Times New Roman" w:eastAsia="Times New Roman" w:hAnsi="Times New Roman" w:cs="Times New Roman"/>
                  <w:sz w:val="24"/>
                  <w:szCs w:val="24"/>
                </w:rPr>
                <w:t>https://videouroki.net/video/6-ber-hmter-deutscher-schriftsteller-heinrich-heine.html</w:t>
              </w:r>
            </w:hyperlink>
            <w:r w:rsidRPr="00BE2ED4">
              <w:rPr>
                <w:rFonts w:ascii="Times New Roman" w:eastAsia="Times New Roman" w:hAnsi="Times New Roman" w:cs="Times New Roman"/>
                <w:sz w:val="24"/>
                <w:szCs w:val="24"/>
              </w:rPr>
              <w:t xml:space="preserve"> </w:t>
            </w:r>
            <w:hyperlink r:id="rId439" w:history="1">
              <w:r w:rsidRPr="00BE2ED4">
                <w:rPr>
                  <w:rStyle w:val="a8"/>
                  <w:rFonts w:ascii="Times New Roman" w:eastAsia="Times New Roman" w:hAnsi="Times New Roman" w:cs="Times New Roman"/>
                  <w:color w:val="0000FF"/>
                  <w:sz w:val="24"/>
                  <w:szCs w:val="24"/>
                </w:rPr>
                <w:t>https://videouroki.net/video/22-arch-ologe-heinrich-schliemann.</w:t>
              </w:r>
            </w:hyperlink>
            <w:hyperlink r:id="rId440" w:history="1">
              <w:r w:rsidRPr="00BE2ED4">
                <w:rPr>
                  <w:rStyle w:val="a8"/>
                  <w:rFonts w:ascii="Times New Roman" w:eastAsia="Times New Roman" w:hAnsi="Times New Roman" w:cs="Times New Roman"/>
                  <w:color w:val="0000FF"/>
                  <w:sz w:val="24"/>
                  <w:szCs w:val="24"/>
                </w:rPr>
                <w:t>html</w:t>
              </w:r>
            </w:hyperlink>
            <w:r w:rsidRPr="00BE2ED4">
              <w:rPr>
                <w:rFonts w:ascii="Times New Roman" w:eastAsia="Times New Roman" w:hAnsi="Times New Roman" w:cs="Times New Roman"/>
                <w:sz w:val="24"/>
                <w:szCs w:val="24"/>
              </w:rPr>
              <w:t xml:space="preserve"> </w:t>
            </w:r>
            <w:hyperlink r:id="rId441" w:history="1">
              <w:r w:rsidRPr="00BE2ED4">
                <w:rPr>
                  <w:rStyle w:val="a8"/>
                  <w:rFonts w:ascii="Times New Roman" w:eastAsia="Times New Roman" w:hAnsi="Times New Roman" w:cs="Times New Roman"/>
                  <w:sz w:val="24"/>
                  <w:szCs w:val="24"/>
                </w:rPr>
                <w:t>https://videouroki.net/video/33-fjodor-iwanowitsch-tjuttschew.html</w:t>
              </w:r>
            </w:hyperlink>
            <w:r w:rsidRPr="00BE2ED4">
              <w:rPr>
                <w:rFonts w:ascii="Times New Roman" w:eastAsia="Times New Roman" w:hAnsi="Times New Roman" w:cs="Times New Roman"/>
                <w:sz w:val="24"/>
                <w:szCs w:val="24"/>
              </w:rPr>
              <w:t xml:space="preserve"> </w:t>
            </w:r>
            <w:hyperlink r:id="rId442" w:history="1">
              <w:r w:rsidRPr="00BE2ED4">
                <w:rPr>
                  <w:rStyle w:val="a8"/>
                  <w:rFonts w:ascii="Times New Roman" w:eastAsia="Times New Roman" w:hAnsi="Times New Roman" w:cs="Times New Roman"/>
                  <w:color w:val="0000FF"/>
                  <w:sz w:val="24"/>
                  <w:szCs w:val="24"/>
                </w:rPr>
                <w:t>htt</w:t>
              </w:r>
            </w:hyperlink>
            <w:hyperlink r:id="rId443" w:history="1">
              <w:r w:rsidRPr="00BE2ED4">
                <w:rPr>
                  <w:rStyle w:val="a8"/>
                  <w:rFonts w:ascii="Times New Roman" w:eastAsia="Times New Roman" w:hAnsi="Times New Roman" w:cs="Times New Roman"/>
                  <w:color w:val="0000FF"/>
                  <w:sz w:val="24"/>
                  <w:szCs w:val="24"/>
                </w:rPr>
                <w:t>ps://videouroki.net/video/42-die-ber-hmtesten-komponisten-russlands.html</w:t>
              </w:r>
            </w:hyperlink>
          </w:p>
        </w:tc>
      </w:tr>
      <w:tr w:rsidR="00C81214" w:rsidRPr="00BE2ED4" w:rsidTr="006A544E">
        <w:trPr>
          <w:trHeight w:val="144"/>
        </w:trPr>
        <w:tc>
          <w:tcPr>
            <w:tcW w:w="4813" w:type="dxa"/>
            <w:gridSpan w:val="2"/>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ОБЩЕЕ КОЛИЧЕСТВО ЧАСОВ ПО ПРОГРАММЕ</w:t>
            </w:r>
          </w:p>
        </w:tc>
        <w:tc>
          <w:tcPr>
            <w:tcW w:w="113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34</w:t>
            </w:r>
            <w:r w:rsidRPr="00BE2ED4">
              <w:rPr>
                <w:rFonts w:ascii="Times New Roman" w:hAnsi="Times New Roman" w:cs="Times New Roman"/>
                <w:sz w:val="24"/>
                <w:szCs w:val="24"/>
              </w:rPr>
              <w:t xml:space="preserve"> </w:t>
            </w:r>
          </w:p>
        </w:tc>
        <w:tc>
          <w:tcPr>
            <w:tcW w:w="1276"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r w:rsidRPr="00BE2ED4">
              <w:rPr>
                <w:rFonts w:ascii="Times New Roman" w:hAnsi="Times New Roman" w:cs="Times New Roman"/>
                <w:sz w:val="24"/>
                <w:szCs w:val="24"/>
              </w:rPr>
              <w:t xml:space="preserve"> 2 </w:t>
            </w:r>
          </w:p>
        </w:tc>
        <w:tc>
          <w:tcPr>
            <w:tcW w:w="6804" w:type="dxa"/>
            <w:tcBorders>
              <w:top w:val="single" w:sz="6" w:space="0" w:color="000000"/>
              <w:left w:val="single" w:sz="6" w:space="0" w:color="000000"/>
              <w:bottom w:val="single" w:sz="6" w:space="0" w:color="000000"/>
              <w:right w:val="single" w:sz="6" w:space="0" w:color="000000"/>
            </w:tcBorders>
            <w:vAlign w:val="center"/>
          </w:tcPr>
          <w:p w:rsidR="00C81214" w:rsidRPr="00BE2ED4" w:rsidRDefault="00C81214" w:rsidP="006A544E">
            <w:pPr>
              <w:rPr>
                <w:rFonts w:ascii="Times New Roman" w:hAnsi="Times New Roman" w:cs="Times New Roman"/>
                <w:sz w:val="24"/>
                <w:szCs w:val="24"/>
              </w:rPr>
            </w:pPr>
          </w:p>
        </w:tc>
      </w:tr>
    </w:tbl>
    <w:p w:rsidR="009B2154" w:rsidRPr="00BE2ED4" w:rsidRDefault="009B2154" w:rsidP="006A544E">
      <w:pPr>
        <w:rPr>
          <w:rFonts w:ascii="Times New Roman" w:hAnsi="Times New Roman" w:cs="Times New Roman"/>
          <w:sz w:val="24"/>
          <w:szCs w:val="24"/>
          <w:lang w:val="ru-RU"/>
        </w:rPr>
        <w:sectPr w:rsidR="009B2154" w:rsidRPr="00BE2ED4">
          <w:pgSz w:w="16383" w:h="11906" w:orient="landscape"/>
          <w:pgMar w:top="1440" w:right="1440" w:bottom="1440" w:left="1440" w:header="0" w:footer="0" w:gutter="0"/>
          <w:cols w:space="720"/>
          <w:formProt w:val="0"/>
          <w:docGrid w:linePitch="100" w:charSpace="4096"/>
        </w:sectPr>
      </w:pPr>
    </w:p>
    <w:p w:rsidR="009B2154" w:rsidRPr="00BE2ED4" w:rsidRDefault="00A2387E" w:rsidP="006A544E">
      <w:pPr>
        <w:rPr>
          <w:rFonts w:ascii="Times New Roman" w:hAnsi="Times New Roman" w:cs="Times New Roman"/>
          <w:sz w:val="24"/>
          <w:szCs w:val="24"/>
        </w:rPr>
      </w:pPr>
      <w:bookmarkStart w:id="16" w:name="block-45414799"/>
      <w:bookmarkEnd w:id="16"/>
      <w:r w:rsidRPr="00BE2ED4">
        <w:rPr>
          <w:rFonts w:ascii="Times New Roman" w:hAnsi="Times New Roman" w:cs="Times New Roman"/>
          <w:sz w:val="24"/>
          <w:szCs w:val="24"/>
        </w:rPr>
        <w:t xml:space="preserve">ПОУРОЧНОЕ ПЛАНИРОВАНИЕ </w:t>
      </w:r>
    </w:p>
    <w:p w:rsidR="009B2154" w:rsidRPr="00BE2ED4" w:rsidRDefault="00A2387E" w:rsidP="006A544E">
      <w:pPr>
        <w:rPr>
          <w:rFonts w:ascii="Times New Roman" w:hAnsi="Times New Roman" w:cs="Times New Roman"/>
          <w:sz w:val="24"/>
          <w:szCs w:val="24"/>
        </w:rPr>
      </w:pPr>
      <w:r w:rsidRPr="00BE2ED4">
        <w:rPr>
          <w:rFonts w:ascii="Times New Roman" w:hAnsi="Times New Roman" w:cs="Times New Roman"/>
          <w:sz w:val="24"/>
          <w:szCs w:val="24"/>
        </w:rPr>
        <w:t xml:space="preserve"> 5 КЛАСС </w:t>
      </w:r>
    </w:p>
    <w:tbl>
      <w:tblPr>
        <w:tblW w:w="14027" w:type="dxa"/>
        <w:tblInd w:w="107" w:type="dxa"/>
        <w:tblLayout w:type="fixed"/>
        <w:tblCellMar>
          <w:top w:w="50" w:type="dxa"/>
          <w:left w:w="100" w:type="dxa"/>
        </w:tblCellMar>
        <w:tblLook w:val="04A0" w:firstRow="1" w:lastRow="0" w:firstColumn="1" w:lastColumn="0" w:noHBand="0" w:noVBand="1"/>
      </w:tblPr>
      <w:tblGrid>
        <w:gridCol w:w="464"/>
        <w:gridCol w:w="11295"/>
        <w:gridCol w:w="992"/>
        <w:gridCol w:w="1276"/>
      </w:tblGrid>
      <w:tr w:rsidR="006A544E" w:rsidRPr="00BE2ED4" w:rsidTr="006A544E">
        <w:trPr>
          <w:trHeight w:val="144"/>
        </w:trPr>
        <w:tc>
          <w:tcPr>
            <w:tcW w:w="464" w:type="dxa"/>
            <w:vMerge w:val="restart"/>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п/п </w:t>
            </w:r>
          </w:p>
          <w:p w:rsidR="006A544E" w:rsidRPr="00BE2ED4" w:rsidRDefault="006A544E" w:rsidP="006A544E">
            <w:pPr>
              <w:rPr>
                <w:rFonts w:ascii="Times New Roman" w:hAnsi="Times New Roman" w:cs="Times New Roman"/>
                <w:sz w:val="24"/>
                <w:szCs w:val="24"/>
              </w:rPr>
            </w:pPr>
          </w:p>
        </w:tc>
        <w:tc>
          <w:tcPr>
            <w:tcW w:w="11295" w:type="dxa"/>
            <w:vMerge w:val="restart"/>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Тема урока </w:t>
            </w:r>
          </w:p>
          <w:p w:rsidR="006A544E" w:rsidRPr="00BE2ED4" w:rsidRDefault="006A544E" w:rsidP="006A544E">
            <w:pPr>
              <w:rPr>
                <w:rFonts w:ascii="Times New Roman" w:hAnsi="Times New Roman" w:cs="Times New Roman"/>
                <w:sz w:val="24"/>
                <w:szCs w:val="24"/>
              </w:rPr>
            </w:pPr>
          </w:p>
        </w:tc>
        <w:tc>
          <w:tcPr>
            <w:tcW w:w="2268" w:type="dxa"/>
            <w:gridSpan w:val="2"/>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Количество часов</w:t>
            </w:r>
          </w:p>
        </w:tc>
      </w:tr>
      <w:tr w:rsidR="006A544E" w:rsidRPr="00BE2ED4" w:rsidTr="006A544E">
        <w:trPr>
          <w:trHeight w:val="144"/>
        </w:trPr>
        <w:tc>
          <w:tcPr>
            <w:tcW w:w="464" w:type="dxa"/>
            <w:vMerge/>
            <w:tcBorders>
              <w:left w:val="single" w:sz="6" w:space="0" w:color="000000"/>
              <w:bottom w:val="single" w:sz="6" w:space="0" w:color="000000"/>
              <w:right w:val="single" w:sz="6" w:space="0" w:color="000000"/>
            </w:tcBorders>
          </w:tcPr>
          <w:p w:rsidR="006A544E" w:rsidRPr="00BE2ED4" w:rsidRDefault="006A544E" w:rsidP="006A544E">
            <w:pPr>
              <w:rPr>
                <w:rFonts w:ascii="Times New Roman" w:hAnsi="Times New Roman" w:cs="Times New Roman"/>
                <w:sz w:val="24"/>
                <w:szCs w:val="24"/>
              </w:rPr>
            </w:pPr>
          </w:p>
        </w:tc>
        <w:tc>
          <w:tcPr>
            <w:tcW w:w="11295" w:type="dxa"/>
            <w:vMerge/>
            <w:tcBorders>
              <w:left w:val="single" w:sz="6" w:space="0" w:color="000000"/>
              <w:bottom w:val="single" w:sz="6" w:space="0" w:color="000000"/>
              <w:right w:val="single" w:sz="6" w:space="0" w:color="000000"/>
            </w:tcBorders>
          </w:tcPr>
          <w:p w:rsidR="006A544E" w:rsidRPr="00BE2ED4" w:rsidRDefault="006A544E" w:rsidP="006A544E">
            <w:pPr>
              <w:rPr>
                <w:rFonts w:ascii="Times New Roman" w:hAnsi="Times New Roman" w:cs="Times New Roman"/>
                <w:sz w:val="24"/>
                <w:szCs w:val="24"/>
              </w:rPr>
            </w:pP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Всего </w:t>
            </w:r>
          </w:p>
          <w:p w:rsidR="006A544E" w:rsidRPr="00BE2ED4" w:rsidRDefault="006A544E" w:rsidP="006A544E">
            <w:pPr>
              <w:rPr>
                <w:rFonts w:ascii="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Контрольные работы </w:t>
            </w:r>
          </w:p>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1</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Моя семья. Мои друзья. Семейные праздники: день рождения, Новый год (знакомство с новыми друзьями)</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2</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Моя семья. Мои друзья. Семейные праздники: день рождения, Новый год</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3</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Моя семья. Мои друзья. Семейные праздники: день рождения, Новый год (знакомство)</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4</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Моя семья. Мои друзья. Семейные праздники: день рождения, Новый год (совместные занятия)</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5</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Моя семья. Мои друзья. Семейные праздники: день рождения, Новый год (что могут мои друзья?)</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6</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Моя семья. Мои друзья. Семейные праздники: день рождения, Новый год (совместное времяпрепровождение)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7</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Моя семья. Мои друзья. Семейные праздники: день рождения, Новый год (какие они?)</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8</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Моя семья. Мои друзья. Семейные праздники: день рождения, Новый год (члены семьи)</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9</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Моя семья. Мои друзья. Семейные праздники: день рождения, Новый год (обобщение по теме)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10</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Внешность и характер человека (литературного персонажа) (описание внешности и характера члена семьи, друга)</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11</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Внешность и характер человека (литературного персонажа) (описание внешности и характера любимого литературного персонажа)</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12</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proofErr w:type="gramStart"/>
            <w:r w:rsidRPr="00BE2ED4">
              <w:rPr>
                <w:rFonts w:ascii="Times New Roman" w:hAnsi="Times New Roman" w:cs="Times New Roman"/>
                <w:sz w:val="24"/>
                <w:szCs w:val="24"/>
                <w:lang w:val="ru-RU"/>
              </w:rPr>
              <w:t>Досуг и увлечения (хобби) современного подростка (чтение, кино, спорт) (мои хобби)</w:t>
            </w:r>
            <w:proofErr w:type="gramEnd"/>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13</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Досуг и увлечения (хобби) современного подростка (чтение, кино, спорт) (хобби моих друзей и одноклассников)</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14</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Досуг и увлечения (хобби) современного подростка (чтение, кино, спорт) (хобби современного подростка)</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15</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Досуг и увлечения (хобби) современного подростка (чтение, кино, спорт)</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16</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Досуг и увлечения (увлечения подростков)</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17</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Досуг и увлечения (хобби) современного подростка) (чтение, кино, спорт (стихи и музыка)</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18</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proofErr w:type="gramStart"/>
            <w:r w:rsidRPr="00BE2ED4">
              <w:rPr>
                <w:rFonts w:ascii="Times New Roman" w:hAnsi="Times New Roman" w:cs="Times New Roman"/>
                <w:sz w:val="24"/>
                <w:szCs w:val="24"/>
                <w:lang w:val="ru-RU"/>
              </w:rPr>
              <w:t>Досуг и увлечения (хобби) современного подростка (чтение, кино, спорт) (разнообразные хобби)</w:t>
            </w:r>
            <w:proofErr w:type="gramEnd"/>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19</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Досуг и увлечения (хобби) современного подростка (чтение, кино, спорт) (мои любимые занятия)</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20</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Досуг и увлечения (хобби) современного подростка (чтение, кино, спорт) (любимые занятия подростков)</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21</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Досуг и увлечения (хобби) современного подростка (чтение, кино, спорт). </w:t>
            </w:r>
            <w:r w:rsidRPr="00BE2ED4">
              <w:rPr>
                <w:rFonts w:ascii="Times New Roman" w:hAnsi="Times New Roman" w:cs="Times New Roman"/>
                <w:sz w:val="24"/>
                <w:szCs w:val="24"/>
              </w:rPr>
              <w:t>Обобщение по теме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22</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proofErr w:type="gramStart"/>
            <w:r w:rsidRPr="00BE2ED4">
              <w:rPr>
                <w:rFonts w:ascii="Times New Roman" w:hAnsi="Times New Roman" w:cs="Times New Roman"/>
                <w:sz w:val="24"/>
                <w:szCs w:val="24"/>
                <w:lang w:val="ru-RU"/>
              </w:rPr>
              <w:t>Здоровый образ жизни: режим труда и отдыха, здоровое питание (мой распорядок дня (будний день)</w:t>
            </w:r>
            <w:proofErr w:type="gramEnd"/>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23</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Здоровый образ жизни: режим труда и отдыха, здоровое питание (распорядок дня моего друга/моей подруги)</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24</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Здоровый образ жизни: режим труда и отдыха (здоровое питание)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25</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Здоровый образ жизни: режим труда и отдыха, здоровое питание (спорт)</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26</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Здоровый образ жизни: режим труда и отдыха, здоровое питание (спорт в моей жизни)</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27</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Здоровый образ жизни: режим труда и отдыха, здоровое питание. </w:t>
            </w:r>
            <w:r w:rsidRPr="00BE2ED4">
              <w:rPr>
                <w:rFonts w:ascii="Times New Roman" w:hAnsi="Times New Roman" w:cs="Times New Roman"/>
                <w:sz w:val="24"/>
                <w:szCs w:val="24"/>
              </w:rPr>
              <w:t>Обобщение по теме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28</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Покупки (продукты питания: за покупками с друзьями)</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29</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Покупки: продукты питания (подарки)</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30</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Школа, школьная форма, изучаемые предметы. Переписка с иностранными сверстниками (школьная жизнь)</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31</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Школа, школьная жизнь, школьная форма, изучаемые предметы. Переписка с иностранными сверстниками (мои одноклассники)</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32</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Школа, школьная жизнь, школьная форма, изучаемые предметы. Переписка с иностранными сверстниками (школьные предметы)</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33</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Школа, школьная жизнь, школьная форма, изучаемые предметы. Переписка с иностранными сверстниками (время, проведённое после школы)</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34</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Школа, школьная жизнь, школьная форма, изучаемые предметы. Переписка с иностранными сверстниками (моя школа)</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35</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Школа, школьная жизнь, школьная форма, изучаемые предметы. Переписка с иностранными сверстниками (школьные принадлежности)</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36</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Школа, школьная жизнь, школьная форма, изучаемые предметы. Переписка с иностранными сверстниками (мои одноклассники – мои друзья)</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37</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Школа, школьная жизнь, школьная форма, изучаемые предметы. Переписка с иностранными сверстниками (школьные занятия)</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38</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Школа, школьная жизнь, школьная форма, изучаемые предметы. Переписка с иностранными сверстниками (мой школьный день)</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39</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Школа, школьная жизнь, школьная форма, изучаемые предметы (переписка с иностранными сверстниками)</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40</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Школа, школьная жизнь, школьная форма, изучаемые предметы. Переписка с иностранными сверстниками (школьное расписание)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41</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Школа, школьная жизнь, школьная форма, изучаемые предметы. Переписка с иностранными сверстниками (любимый предмет)</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42</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Школа, школьная жизнь, школьная форма, изучаемые предметы. Переписка с иностранными сверстниками (школьная форма)</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43</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Школа, школьная жизнь, школьная форма, изучаемые предметы. Переписка с иностранными сверстниками (контроль по теме)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44</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Каникулы в различное время года. </w:t>
            </w:r>
            <w:r w:rsidRPr="00BE2ED4">
              <w:rPr>
                <w:rFonts w:ascii="Times New Roman" w:hAnsi="Times New Roman" w:cs="Times New Roman"/>
                <w:sz w:val="24"/>
                <w:szCs w:val="24"/>
              </w:rPr>
              <w:t>Виды отдыха (мои каникулы)</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45</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Каникулы в различное время года (виды отдыха)</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46</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Каникулы в различное время года. Виды отдыха (мои занятия в каникулы)</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47</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Каникулы в различное время года. </w:t>
            </w:r>
            <w:r w:rsidRPr="00BE2ED4">
              <w:rPr>
                <w:rFonts w:ascii="Times New Roman" w:hAnsi="Times New Roman" w:cs="Times New Roman"/>
                <w:sz w:val="24"/>
                <w:szCs w:val="24"/>
              </w:rPr>
              <w:t>Виды отдыха (проект)</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48</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Каникулы в различное время года. Виды отдыха. Обобщение по теме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49</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Природа: дикие и домашние животные (перечисление)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50</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Природа: дикие и домашние животные (животные)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51</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Природа: дикие и домашние животные (животные дома)</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52</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Природа. Домашние животные (характеристика)</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53</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Природа. Домашние животные (перечисление)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54</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Природа: дикие и домашние животные. Погода (погода в моём городе/селе)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55</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Природа: дикие и домашние животные. </w:t>
            </w:r>
            <w:r w:rsidRPr="00BE2ED4">
              <w:rPr>
                <w:rFonts w:ascii="Times New Roman" w:hAnsi="Times New Roman" w:cs="Times New Roman"/>
                <w:sz w:val="24"/>
                <w:szCs w:val="24"/>
              </w:rPr>
              <w:t>Погода. Обобщение по теме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56</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Родной город (село) (транспорт)</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57</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Родной город (село) (жизнь в городе и в деревне)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58</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Родной город (село) (достопримечательности)</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59</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Родной город (село). Обобщение по теме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60</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 xml:space="preserve">Родная страна и страна (страны) изучаемого языка. </w:t>
            </w:r>
            <w:proofErr w:type="gramStart"/>
            <w:r w:rsidRPr="00BE2ED4">
              <w:rPr>
                <w:rFonts w:ascii="Times New Roman" w:hAnsi="Times New Roman" w:cs="Times New Roman"/>
                <w:sz w:val="24"/>
                <w:szCs w:val="24"/>
                <w:lang w:val="ru-RU"/>
              </w:rPr>
              <w:t>Их географическое положение, культурные особенности (национальные праздники, традиции, обычаи) (столицы, достопримечательности)</w:t>
            </w:r>
            <w:proofErr w:type="gramEnd"/>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61</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 xml:space="preserve">Родная страна и страна (страны) изучаемого языка. </w:t>
            </w:r>
            <w:proofErr w:type="gramStart"/>
            <w:r w:rsidRPr="00BE2ED4">
              <w:rPr>
                <w:rFonts w:ascii="Times New Roman" w:hAnsi="Times New Roman" w:cs="Times New Roman"/>
                <w:sz w:val="24"/>
                <w:szCs w:val="24"/>
                <w:lang w:val="ru-RU"/>
              </w:rPr>
              <w:t>Их географическое положение, столицы, достопримечательности, культурные особенности (национальные праздники, традиции, обычаи) (праздники родной страны)</w:t>
            </w:r>
            <w:proofErr w:type="gramEnd"/>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62</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 xml:space="preserve">Родная страна и страна (страны) изучаемого языка. </w:t>
            </w:r>
            <w:proofErr w:type="gramStart"/>
            <w:r w:rsidRPr="00BE2ED4">
              <w:rPr>
                <w:rFonts w:ascii="Times New Roman" w:hAnsi="Times New Roman" w:cs="Times New Roman"/>
                <w:sz w:val="24"/>
                <w:szCs w:val="24"/>
                <w:lang w:val="ru-RU"/>
              </w:rPr>
              <w:t>Их географическое положение, столицы, достопримечательности, культурные особенности (национальные праздники, традиции, обычаи) (праздники страны изучаемого языка)</w:t>
            </w:r>
            <w:proofErr w:type="gramEnd"/>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63</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roofErr w:type="gramStart"/>
            <w:r w:rsidRPr="00BE2ED4">
              <w:rPr>
                <w:rFonts w:ascii="Times New Roman" w:hAnsi="Times New Roman" w:cs="Times New Roman"/>
                <w:sz w:val="24"/>
                <w:szCs w:val="24"/>
                <w:lang w:val="ru-RU"/>
              </w:rPr>
              <w:t>)(</w:t>
            </w:r>
            <w:proofErr w:type="gramEnd"/>
            <w:r w:rsidRPr="00BE2ED4">
              <w:rPr>
                <w:rFonts w:ascii="Times New Roman" w:hAnsi="Times New Roman" w:cs="Times New Roman"/>
                <w:sz w:val="24"/>
                <w:szCs w:val="24"/>
                <w:lang w:val="ru-RU"/>
              </w:rPr>
              <w:t>мой любимый праздник)</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64</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 xml:space="preserve">Родная страна и страна (страны) изучаемого языка. </w:t>
            </w:r>
            <w:proofErr w:type="gramStart"/>
            <w:r w:rsidRPr="00BE2ED4">
              <w:rPr>
                <w:rFonts w:ascii="Times New Roman" w:hAnsi="Times New Roman" w:cs="Times New Roman"/>
                <w:sz w:val="24"/>
                <w:szCs w:val="24"/>
                <w:lang w:val="ru-RU"/>
              </w:rPr>
              <w:t>Их географическое положение, столицы, достопримечательности, культурные особенности (национальные праздники, традиции, обычаи) (проект)</w:t>
            </w:r>
            <w:proofErr w:type="gramEnd"/>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65</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Родная страна и страна (страны) изучаемого языка. </w:t>
            </w:r>
            <w:proofErr w:type="gramStart"/>
            <w:r w:rsidRPr="00BE2ED4">
              <w:rPr>
                <w:rFonts w:ascii="Times New Roman" w:hAnsi="Times New Roman" w:cs="Times New Roman"/>
                <w:sz w:val="24"/>
                <w:szCs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Обобщение по теме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66</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Выдающиеся люди родной страны и страны (стран) изучаемого языка (поэты)</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67</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Выдающиеся люди родной страны и страны (стран) изучаемого языка (народный фольклор)</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68</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Выдающиеся люди родной страны и страны (стран) изучаемого языка (контроль по теме)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r>
      <w:tr w:rsidR="006A544E" w:rsidRPr="00BE2ED4" w:rsidTr="006A544E">
        <w:trPr>
          <w:trHeight w:val="144"/>
        </w:trPr>
        <w:tc>
          <w:tcPr>
            <w:tcW w:w="11759" w:type="dxa"/>
            <w:gridSpan w:val="2"/>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ОБЩЕЕ КОЛИЧЕСТВО ЧАСОВ ПО ПРОГРАММЕ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68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2 </w:t>
            </w:r>
          </w:p>
        </w:tc>
      </w:tr>
    </w:tbl>
    <w:p w:rsidR="009B2154" w:rsidRPr="00BE2ED4" w:rsidRDefault="009B2154" w:rsidP="006A544E">
      <w:pPr>
        <w:rPr>
          <w:rFonts w:ascii="Times New Roman" w:hAnsi="Times New Roman" w:cs="Times New Roman"/>
          <w:sz w:val="24"/>
          <w:szCs w:val="24"/>
        </w:rPr>
        <w:sectPr w:rsidR="009B2154" w:rsidRPr="00BE2ED4">
          <w:pgSz w:w="16383" w:h="11906" w:orient="landscape"/>
          <w:pgMar w:top="1440" w:right="1440" w:bottom="1440" w:left="1440" w:header="0" w:footer="0" w:gutter="0"/>
          <w:cols w:space="720"/>
          <w:formProt w:val="0"/>
          <w:docGrid w:linePitch="100" w:charSpace="4096"/>
        </w:sectPr>
      </w:pPr>
    </w:p>
    <w:p w:rsidR="009B2154" w:rsidRPr="00BE2ED4" w:rsidRDefault="00A2387E" w:rsidP="006A544E">
      <w:pPr>
        <w:rPr>
          <w:rFonts w:ascii="Times New Roman" w:hAnsi="Times New Roman" w:cs="Times New Roman"/>
          <w:sz w:val="24"/>
          <w:szCs w:val="24"/>
        </w:rPr>
      </w:pPr>
      <w:r w:rsidRPr="00BE2ED4">
        <w:rPr>
          <w:rFonts w:ascii="Times New Roman" w:hAnsi="Times New Roman" w:cs="Times New Roman"/>
          <w:sz w:val="24"/>
          <w:szCs w:val="24"/>
        </w:rPr>
        <w:t xml:space="preserve"> 6 КЛАСС </w:t>
      </w:r>
    </w:p>
    <w:tbl>
      <w:tblPr>
        <w:tblW w:w="14027" w:type="dxa"/>
        <w:tblInd w:w="107" w:type="dxa"/>
        <w:tblLayout w:type="fixed"/>
        <w:tblCellMar>
          <w:top w:w="50" w:type="dxa"/>
          <w:left w:w="100" w:type="dxa"/>
        </w:tblCellMar>
        <w:tblLook w:val="04A0" w:firstRow="1" w:lastRow="0" w:firstColumn="1" w:lastColumn="0" w:noHBand="0" w:noVBand="1"/>
      </w:tblPr>
      <w:tblGrid>
        <w:gridCol w:w="469"/>
        <w:gridCol w:w="11290"/>
        <w:gridCol w:w="992"/>
        <w:gridCol w:w="1276"/>
      </w:tblGrid>
      <w:tr w:rsidR="006A544E" w:rsidRPr="00BE2ED4" w:rsidTr="006A544E">
        <w:trPr>
          <w:trHeight w:val="144"/>
        </w:trPr>
        <w:tc>
          <w:tcPr>
            <w:tcW w:w="469" w:type="dxa"/>
            <w:vMerge w:val="restart"/>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п/п </w:t>
            </w:r>
          </w:p>
          <w:p w:rsidR="006A544E" w:rsidRPr="00BE2ED4" w:rsidRDefault="006A544E" w:rsidP="006A544E">
            <w:pPr>
              <w:rPr>
                <w:rFonts w:ascii="Times New Roman" w:hAnsi="Times New Roman" w:cs="Times New Roman"/>
                <w:sz w:val="24"/>
                <w:szCs w:val="24"/>
              </w:rPr>
            </w:pPr>
          </w:p>
        </w:tc>
        <w:tc>
          <w:tcPr>
            <w:tcW w:w="11290" w:type="dxa"/>
            <w:vMerge w:val="restart"/>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Тема урока </w:t>
            </w:r>
          </w:p>
          <w:p w:rsidR="006A544E" w:rsidRPr="00BE2ED4" w:rsidRDefault="006A544E" w:rsidP="006A544E">
            <w:pPr>
              <w:rPr>
                <w:rFonts w:ascii="Times New Roman" w:hAnsi="Times New Roman" w:cs="Times New Roman"/>
                <w:sz w:val="24"/>
                <w:szCs w:val="24"/>
              </w:rPr>
            </w:pPr>
          </w:p>
        </w:tc>
        <w:tc>
          <w:tcPr>
            <w:tcW w:w="2268" w:type="dxa"/>
            <w:gridSpan w:val="2"/>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Количество часов</w:t>
            </w:r>
          </w:p>
        </w:tc>
      </w:tr>
      <w:tr w:rsidR="006A544E" w:rsidRPr="00BE2ED4" w:rsidTr="006A544E">
        <w:trPr>
          <w:trHeight w:val="144"/>
        </w:trPr>
        <w:tc>
          <w:tcPr>
            <w:tcW w:w="469" w:type="dxa"/>
            <w:vMerge/>
            <w:tcBorders>
              <w:left w:val="single" w:sz="6" w:space="0" w:color="000000"/>
              <w:bottom w:val="single" w:sz="6" w:space="0" w:color="000000"/>
              <w:right w:val="single" w:sz="6" w:space="0" w:color="000000"/>
            </w:tcBorders>
          </w:tcPr>
          <w:p w:rsidR="006A544E" w:rsidRPr="00BE2ED4" w:rsidRDefault="006A544E" w:rsidP="006A544E">
            <w:pPr>
              <w:rPr>
                <w:rFonts w:ascii="Times New Roman" w:hAnsi="Times New Roman" w:cs="Times New Roman"/>
                <w:sz w:val="24"/>
                <w:szCs w:val="24"/>
                <w:lang w:val="ru-RU"/>
              </w:rPr>
            </w:pPr>
          </w:p>
        </w:tc>
        <w:tc>
          <w:tcPr>
            <w:tcW w:w="11290" w:type="dxa"/>
            <w:vMerge/>
            <w:tcBorders>
              <w:left w:val="single" w:sz="6" w:space="0" w:color="000000"/>
              <w:bottom w:val="single" w:sz="6" w:space="0" w:color="000000"/>
              <w:right w:val="single" w:sz="6" w:space="0" w:color="000000"/>
            </w:tcBorders>
          </w:tcPr>
          <w:p w:rsidR="006A544E" w:rsidRPr="00BE2ED4" w:rsidRDefault="006A544E" w:rsidP="006A544E">
            <w:pPr>
              <w:rPr>
                <w:rFonts w:ascii="Times New Roman" w:hAnsi="Times New Roman" w:cs="Times New Roman"/>
                <w:sz w:val="24"/>
                <w:szCs w:val="24"/>
                <w:lang w:val="ru-RU"/>
              </w:rPr>
            </w:pP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Всего </w:t>
            </w:r>
          </w:p>
          <w:p w:rsidR="006A544E" w:rsidRPr="00BE2ED4" w:rsidRDefault="006A544E" w:rsidP="006A544E">
            <w:pPr>
              <w:rPr>
                <w:rFonts w:ascii="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Контрольные работы </w:t>
            </w:r>
          </w:p>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1</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Взаимоотношения в семье и с друзьями (описание комнаты)</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2</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Взаимоотношения в семье и с друзьями (предметы мебели)</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3</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Взаимоотношения в семье и с друзьями (проект: комната моей мечты)</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4</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Взаимоотношения в семье и с друзьями (семейные праздники)</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5</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Взаимоотношения в семье и с друзьями (совместное времяпрепровождение)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6</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Взаимоотношения в семье и с друзьями. </w:t>
            </w:r>
            <w:r w:rsidRPr="00BE2ED4">
              <w:rPr>
                <w:rFonts w:ascii="Times New Roman" w:hAnsi="Times New Roman" w:cs="Times New Roman"/>
                <w:sz w:val="24"/>
                <w:szCs w:val="24"/>
              </w:rPr>
              <w:t>Обобщение по теме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7</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Внешность и характер человека (литературного персонажа) (описание)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8</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Внешность и характер человека (описание моих друзей)</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9</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Внешность и характер человека (молодёжная мода и подростки)</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10</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Внешность и характер человека (описание внешности человека)</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11</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Внешность и характер человека (мода)</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12</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Внешность и характер человека (литературного персонажа). </w:t>
            </w:r>
            <w:r w:rsidRPr="00BE2ED4">
              <w:rPr>
                <w:rFonts w:ascii="Times New Roman" w:hAnsi="Times New Roman" w:cs="Times New Roman"/>
                <w:sz w:val="24"/>
                <w:szCs w:val="24"/>
              </w:rPr>
              <w:t>Обобщение по теме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13</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Досуг и увлечения (хобби) современного подростка (мои хобби)</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14</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Досуг и увлечения (хобби) современного подростка</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15</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Досуг и увлечения (хобби) современного подростка (праздник с друзьями)</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16</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Досуг и увлечения (хобби) современного подростка (приглашение на праздник)</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17</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Досуг и увлечения (хобби) современного подростка (день рождения)</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18</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Досуг и увлечения (хобби) современного подростка (день рождения с друзьями)</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19</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Досуг и увлечения (хобби) современного подростка (чтение)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20</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Досуг и увлечения (хобби) современного подростка. </w:t>
            </w:r>
            <w:r w:rsidRPr="00BE2ED4">
              <w:rPr>
                <w:rFonts w:ascii="Times New Roman" w:hAnsi="Times New Roman" w:cs="Times New Roman"/>
                <w:sz w:val="24"/>
                <w:szCs w:val="24"/>
              </w:rPr>
              <w:t>Обобщение по теме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21</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Здоровый образ жизни: режим труда и отдыха, фитнес, сбалансированное питание (еда)</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22</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Здоровый образ жизни: режим труда и отдыха, фитнес, сбалансированное питание (любимая еда)</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23</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roofErr w:type="gramStart"/>
            <w:r w:rsidRPr="00BE2ED4">
              <w:rPr>
                <w:rFonts w:ascii="Times New Roman" w:hAnsi="Times New Roman" w:cs="Times New Roman"/>
                <w:sz w:val="24"/>
                <w:szCs w:val="24"/>
                <w:lang w:val="ru-RU"/>
              </w:rPr>
              <w:t>Здоровый образ жизни (режим труда и отдыха.</w:t>
            </w:r>
            <w:proofErr w:type="gramEnd"/>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Правильное питание)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24</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Здоровый образ жизни: режим труда и отдыха, фитнес, сбалансированное питание (питание в школе)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25</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Здоровый образ жизни: режим труда и отдыха, фитнес, сбалансированное питание (распорядок дня моего друга/моей подруги)</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26</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Здоровый образ жизни: режим труда и отдыха, фитнес, сбалансированное питание (план на неделю)</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27</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Здоровый образ жизни: режим труда и отдыха, фитнес, сбалансированное питание (фастфуд)</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28</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Здоровый образ жизни: режим труда и отдыха, фитнес, сбалансированное питание. </w:t>
            </w:r>
            <w:r w:rsidRPr="00BE2ED4">
              <w:rPr>
                <w:rFonts w:ascii="Times New Roman" w:hAnsi="Times New Roman" w:cs="Times New Roman"/>
                <w:sz w:val="24"/>
                <w:szCs w:val="24"/>
              </w:rPr>
              <w:t>Обобщение по теме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29</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Покупки (продукты питания)</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30</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Покупки (продукты питания для вечеринки)</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31</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Покупки (магазины одежды и обуви, подбираем наряд)</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32</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Школа, школьная жизнь, изучаемые предметы, любимый предмет, правила поведения в школе. </w:t>
            </w:r>
            <w:r w:rsidRPr="00BE2ED4">
              <w:rPr>
                <w:rFonts w:ascii="Times New Roman" w:hAnsi="Times New Roman" w:cs="Times New Roman"/>
                <w:sz w:val="24"/>
                <w:szCs w:val="24"/>
              </w:rPr>
              <w:t>Переписка с иностранными сверстниками (мои обязанности)</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33</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Школа, школьная жизнь, изучаемые предметы, любимый предмет, правила поведения в школе (переписка с иностранными сверстниками)</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34</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Школа, изучаемые предметы, любимый предмет, правила поведения в школе. </w:t>
            </w:r>
            <w:r w:rsidRPr="00BE2ED4">
              <w:rPr>
                <w:rFonts w:ascii="Times New Roman" w:hAnsi="Times New Roman" w:cs="Times New Roman"/>
                <w:sz w:val="24"/>
                <w:szCs w:val="24"/>
              </w:rPr>
              <w:t>Переписка с иностранными сверстниками (школьная жизнь)</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35</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Школа, школьная жизнь, изучаемые предметы, любимый предмет, правила поведения в школе. </w:t>
            </w:r>
            <w:r w:rsidRPr="00BE2ED4">
              <w:rPr>
                <w:rFonts w:ascii="Times New Roman" w:hAnsi="Times New Roman" w:cs="Times New Roman"/>
                <w:sz w:val="24"/>
                <w:szCs w:val="24"/>
              </w:rPr>
              <w:t>Переписка с иностранными сверстниками (школьный кружок)</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36</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Школа, школьная жизнь, изучаемые предметы, правила поведения в школе. </w:t>
            </w:r>
            <w:r w:rsidRPr="00BE2ED4">
              <w:rPr>
                <w:rFonts w:ascii="Times New Roman" w:hAnsi="Times New Roman" w:cs="Times New Roman"/>
                <w:sz w:val="24"/>
                <w:szCs w:val="24"/>
              </w:rPr>
              <w:t>Переписка с иностранными сверстниками (любимый предмет)</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37</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Школа, школьная жизнь, изучаемые предметы, любимый предмет, правила поведения в школе. </w:t>
            </w:r>
            <w:r w:rsidRPr="00BE2ED4">
              <w:rPr>
                <w:rFonts w:ascii="Times New Roman" w:hAnsi="Times New Roman" w:cs="Times New Roman"/>
                <w:sz w:val="24"/>
                <w:szCs w:val="24"/>
              </w:rPr>
              <w:t>Переписка с иностранными сверстниками. Обобщение и контроль по темам</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38</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Каникулы в различное время года. Виды отдыха (Что мы делаем на каникулах?)</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39</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Каникулы в различное время года. </w:t>
            </w:r>
            <w:r w:rsidRPr="00BE2ED4">
              <w:rPr>
                <w:rFonts w:ascii="Times New Roman" w:hAnsi="Times New Roman" w:cs="Times New Roman"/>
                <w:sz w:val="24"/>
                <w:szCs w:val="24"/>
              </w:rPr>
              <w:t>Виды отдыха (Планируем путешествие?)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40</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Каникулы в различное время года (путешествия по России и иностранным странам)</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41</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Каникулы в различное время года. Виды отдыха (учёба на каникулах)</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42</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Каникулы в различное время года. </w:t>
            </w:r>
            <w:r w:rsidRPr="00BE2ED4">
              <w:rPr>
                <w:rFonts w:ascii="Times New Roman" w:hAnsi="Times New Roman" w:cs="Times New Roman"/>
                <w:sz w:val="24"/>
                <w:szCs w:val="24"/>
              </w:rPr>
              <w:t>Виды отдыха (делимся впечатлениями)</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43</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Природа: дикие и домашние животные. </w:t>
            </w:r>
            <w:r w:rsidRPr="00BE2ED4">
              <w:rPr>
                <w:rFonts w:ascii="Times New Roman" w:hAnsi="Times New Roman" w:cs="Times New Roman"/>
                <w:sz w:val="24"/>
                <w:szCs w:val="24"/>
              </w:rPr>
              <w:t>Климат, погода (времена года)</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44</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Природа: дикие и домашние животные. </w:t>
            </w:r>
            <w:r w:rsidRPr="00BE2ED4">
              <w:rPr>
                <w:rFonts w:ascii="Times New Roman" w:hAnsi="Times New Roman" w:cs="Times New Roman"/>
                <w:sz w:val="24"/>
                <w:szCs w:val="24"/>
              </w:rPr>
              <w:t>Климат, погода (природные ландшафты)</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45</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Природа: дикие и домашние животные. </w:t>
            </w:r>
            <w:r w:rsidRPr="00BE2ED4">
              <w:rPr>
                <w:rFonts w:ascii="Times New Roman" w:hAnsi="Times New Roman" w:cs="Times New Roman"/>
                <w:sz w:val="24"/>
                <w:szCs w:val="24"/>
              </w:rPr>
              <w:t>Климат, погода</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46</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Природа: дикие и домашние животные. Климат, погода. Обобщение по теме.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47</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Жизнь в городе и сельской местности. </w:t>
            </w:r>
            <w:r w:rsidRPr="00BE2ED4">
              <w:rPr>
                <w:rFonts w:ascii="Times New Roman" w:hAnsi="Times New Roman" w:cs="Times New Roman"/>
                <w:sz w:val="24"/>
                <w:szCs w:val="24"/>
              </w:rPr>
              <w:t>Описание родного города</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48</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Жизнь в городе и сельской местности. Описание родного города (села) (ориентирование в городе)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49</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Жизнь в городе и сельской местности. Описание родного города (села) (Как пройти куда-либо?)</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50</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Жизнь в городе и сельской местности. Описание родного города (села) (бюро находок)</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51</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Жизнь в городе и сельской местности. </w:t>
            </w:r>
            <w:r w:rsidRPr="00BE2ED4">
              <w:rPr>
                <w:rFonts w:ascii="Times New Roman" w:hAnsi="Times New Roman" w:cs="Times New Roman"/>
                <w:sz w:val="24"/>
                <w:szCs w:val="24"/>
              </w:rPr>
              <w:t>Описание родного села</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52</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Жизнь в городе и сельской местности. Описание родного города (села) (проект)</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53</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Жизнь в городе и сельской местности. Описание родного города (села) Обобщение по теме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54</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(национальная кухня)</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55</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56</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(обычаи и традиции)</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57</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(мой любимый праздник)</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58</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Родная страна и страна (страны) изучаемого языка. Их географическое положение, столицы, официальные языки</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59</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Родная страна и страна (страны) изучаемого языка. Их географическое положение, население, официальные языки, культурные особенности (столицы, достопримечательности)</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60</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(выходной день в стране изучаемого языка)</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61</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 xml:space="preserve">Родная страна и страна (страны) изучаемого языка. </w:t>
            </w:r>
            <w:proofErr w:type="gramStart"/>
            <w:r w:rsidRPr="00BE2ED4">
              <w:rPr>
                <w:rFonts w:ascii="Times New Roman" w:hAnsi="Times New Roman" w:cs="Times New Roman"/>
                <w:sz w:val="24"/>
                <w:szCs w:val="24"/>
                <w:lang w:val="ru-RU"/>
              </w:rPr>
              <w:t>Их географическое положение, столицы, население, официальные языки, достопримечательности, культурные особенности (путешествие)</w:t>
            </w:r>
            <w:proofErr w:type="gramEnd"/>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62</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Родная страна и страны изучаемого языка (праздники родной страны)</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63</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w:t>
            </w:r>
            <w:r w:rsidRPr="00BE2ED4">
              <w:rPr>
                <w:rFonts w:ascii="Times New Roman" w:hAnsi="Times New Roman" w:cs="Times New Roman"/>
                <w:sz w:val="24"/>
                <w:szCs w:val="24"/>
              </w:rPr>
              <w:t>Обобщение по теме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64</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w:t>
            </w:r>
            <w:r w:rsidRPr="00BE2ED4">
              <w:rPr>
                <w:rFonts w:ascii="Times New Roman" w:hAnsi="Times New Roman" w:cs="Times New Roman"/>
                <w:sz w:val="24"/>
                <w:szCs w:val="24"/>
              </w:rPr>
              <w:t>Контроль по теме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65</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Выдающиеся люди родной страны и страны (стран) изучаемого языка (фольклор)</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66</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Выдающиеся люди родной страны и страны (стран) изучаемого языка (стихотворения)</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67</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Выдающиеся люди родной страны и страны (стран) изучаемого языка</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68</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Выдающиеся люди родной страны и страны (стран) изучаемого языка. </w:t>
            </w:r>
            <w:r w:rsidRPr="00BE2ED4">
              <w:rPr>
                <w:rFonts w:ascii="Times New Roman" w:hAnsi="Times New Roman" w:cs="Times New Roman"/>
                <w:sz w:val="24"/>
                <w:szCs w:val="24"/>
              </w:rPr>
              <w:t>Контроль по теме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r>
      <w:tr w:rsidR="006A544E" w:rsidRPr="00BE2ED4" w:rsidTr="006A544E">
        <w:trPr>
          <w:trHeight w:val="144"/>
        </w:trPr>
        <w:tc>
          <w:tcPr>
            <w:tcW w:w="11759" w:type="dxa"/>
            <w:gridSpan w:val="2"/>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ОБЩЕЕ КОЛИЧЕСТВО ЧАСОВ ПО ПРОГРАММЕ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68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3 </w:t>
            </w:r>
          </w:p>
        </w:tc>
      </w:tr>
    </w:tbl>
    <w:p w:rsidR="009B2154" w:rsidRPr="00BE2ED4" w:rsidRDefault="009B2154" w:rsidP="006A544E">
      <w:pPr>
        <w:rPr>
          <w:rFonts w:ascii="Times New Roman" w:hAnsi="Times New Roman" w:cs="Times New Roman"/>
          <w:sz w:val="24"/>
          <w:szCs w:val="24"/>
        </w:rPr>
        <w:sectPr w:rsidR="009B2154" w:rsidRPr="00BE2ED4">
          <w:pgSz w:w="16383" w:h="11906" w:orient="landscape"/>
          <w:pgMar w:top="1440" w:right="1440" w:bottom="1440" w:left="1440" w:header="0" w:footer="0" w:gutter="0"/>
          <w:cols w:space="720"/>
          <w:formProt w:val="0"/>
          <w:docGrid w:linePitch="100" w:charSpace="4096"/>
        </w:sectPr>
      </w:pPr>
    </w:p>
    <w:p w:rsidR="009B2154" w:rsidRPr="00BE2ED4" w:rsidRDefault="00A2387E" w:rsidP="006A544E">
      <w:pPr>
        <w:rPr>
          <w:rFonts w:ascii="Times New Roman" w:hAnsi="Times New Roman" w:cs="Times New Roman"/>
          <w:sz w:val="24"/>
          <w:szCs w:val="24"/>
        </w:rPr>
      </w:pPr>
      <w:r w:rsidRPr="00BE2ED4">
        <w:rPr>
          <w:rFonts w:ascii="Times New Roman" w:hAnsi="Times New Roman" w:cs="Times New Roman"/>
          <w:sz w:val="24"/>
          <w:szCs w:val="24"/>
        </w:rPr>
        <w:t xml:space="preserve"> 7 КЛАСС </w:t>
      </w:r>
    </w:p>
    <w:tbl>
      <w:tblPr>
        <w:tblW w:w="14027" w:type="dxa"/>
        <w:tblInd w:w="107" w:type="dxa"/>
        <w:tblLayout w:type="fixed"/>
        <w:tblCellMar>
          <w:top w:w="50" w:type="dxa"/>
          <w:left w:w="100" w:type="dxa"/>
        </w:tblCellMar>
        <w:tblLook w:val="04A0" w:firstRow="1" w:lastRow="0" w:firstColumn="1" w:lastColumn="0" w:noHBand="0" w:noVBand="1"/>
      </w:tblPr>
      <w:tblGrid>
        <w:gridCol w:w="475"/>
        <w:gridCol w:w="11284"/>
        <w:gridCol w:w="992"/>
        <w:gridCol w:w="1276"/>
      </w:tblGrid>
      <w:tr w:rsidR="006A544E" w:rsidRPr="00BE2ED4" w:rsidTr="006A544E">
        <w:trPr>
          <w:trHeight w:val="144"/>
        </w:trPr>
        <w:tc>
          <w:tcPr>
            <w:tcW w:w="475" w:type="dxa"/>
            <w:vMerge w:val="restart"/>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п/п </w:t>
            </w:r>
          </w:p>
          <w:p w:rsidR="006A544E" w:rsidRPr="00BE2ED4" w:rsidRDefault="006A544E" w:rsidP="006A544E">
            <w:pPr>
              <w:rPr>
                <w:rFonts w:ascii="Times New Roman" w:hAnsi="Times New Roman" w:cs="Times New Roman"/>
                <w:sz w:val="24"/>
                <w:szCs w:val="24"/>
              </w:rPr>
            </w:pPr>
          </w:p>
        </w:tc>
        <w:tc>
          <w:tcPr>
            <w:tcW w:w="11284" w:type="dxa"/>
            <w:vMerge w:val="restart"/>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Тема урока </w:t>
            </w:r>
          </w:p>
          <w:p w:rsidR="006A544E" w:rsidRPr="00BE2ED4" w:rsidRDefault="006A544E" w:rsidP="006A544E">
            <w:pPr>
              <w:rPr>
                <w:rFonts w:ascii="Times New Roman" w:hAnsi="Times New Roman" w:cs="Times New Roman"/>
                <w:sz w:val="24"/>
                <w:szCs w:val="24"/>
              </w:rPr>
            </w:pPr>
          </w:p>
        </w:tc>
        <w:tc>
          <w:tcPr>
            <w:tcW w:w="2268" w:type="dxa"/>
            <w:gridSpan w:val="2"/>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Количество часов</w:t>
            </w:r>
          </w:p>
        </w:tc>
      </w:tr>
      <w:tr w:rsidR="006A544E" w:rsidRPr="00BE2ED4" w:rsidTr="006A544E">
        <w:trPr>
          <w:trHeight w:val="144"/>
        </w:trPr>
        <w:tc>
          <w:tcPr>
            <w:tcW w:w="475" w:type="dxa"/>
            <w:vMerge/>
            <w:tcBorders>
              <w:left w:val="single" w:sz="6" w:space="0" w:color="000000"/>
              <w:bottom w:val="single" w:sz="6" w:space="0" w:color="000000"/>
              <w:right w:val="single" w:sz="6" w:space="0" w:color="000000"/>
            </w:tcBorders>
          </w:tcPr>
          <w:p w:rsidR="006A544E" w:rsidRPr="00BE2ED4" w:rsidRDefault="006A544E" w:rsidP="006A544E">
            <w:pPr>
              <w:rPr>
                <w:rFonts w:ascii="Times New Roman" w:hAnsi="Times New Roman" w:cs="Times New Roman"/>
                <w:sz w:val="24"/>
                <w:szCs w:val="24"/>
              </w:rPr>
            </w:pPr>
          </w:p>
        </w:tc>
        <w:tc>
          <w:tcPr>
            <w:tcW w:w="11284" w:type="dxa"/>
            <w:vMerge/>
            <w:tcBorders>
              <w:left w:val="single" w:sz="6" w:space="0" w:color="000000"/>
              <w:bottom w:val="single" w:sz="6" w:space="0" w:color="000000"/>
              <w:right w:val="single" w:sz="6" w:space="0" w:color="000000"/>
            </w:tcBorders>
          </w:tcPr>
          <w:p w:rsidR="006A544E" w:rsidRPr="00BE2ED4" w:rsidRDefault="006A544E" w:rsidP="006A544E">
            <w:pPr>
              <w:rPr>
                <w:rFonts w:ascii="Times New Roman" w:hAnsi="Times New Roman" w:cs="Times New Roman"/>
                <w:sz w:val="24"/>
                <w:szCs w:val="24"/>
              </w:rPr>
            </w:pP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Всего </w:t>
            </w:r>
          </w:p>
          <w:p w:rsidR="006A544E" w:rsidRPr="00BE2ED4" w:rsidRDefault="006A544E" w:rsidP="006A544E">
            <w:pPr>
              <w:rPr>
                <w:rFonts w:ascii="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Контрольные работы </w:t>
            </w:r>
          </w:p>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1</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Взаимоотношения в семье и с друзьями. Семейные праздники (члены семьи, описание внешности и характера)</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2</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Взаимоотношения в семье и с друзьями. Семейные праздники (планы на будущее)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3</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Взаимоотношения в семье и с друзьями. Семейные праздники (планы на будущее моих друзей)</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4</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Взаимоотношения в семье и с друзьями</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5</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Взаимоотношения в семье и с друзьями. </w:t>
            </w:r>
            <w:r w:rsidRPr="00BE2ED4">
              <w:rPr>
                <w:rFonts w:ascii="Times New Roman" w:hAnsi="Times New Roman" w:cs="Times New Roman"/>
                <w:sz w:val="24"/>
                <w:szCs w:val="24"/>
              </w:rPr>
              <w:t>Семейные праздники</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6</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Взаимоотношения в семье и с друзьями. </w:t>
            </w:r>
            <w:r w:rsidRPr="00BE2ED4">
              <w:rPr>
                <w:rFonts w:ascii="Times New Roman" w:hAnsi="Times New Roman" w:cs="Times New Roman"/>
                <w:sz w:val="24"/>
                <w:szCs w:val="24"/>
              </w:rPr>
              <w:t>Семейные праздники (домашние обязанности)</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7</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Взаимоотношения в семье и с друзьями. </w:t>
            </w:r>
            <w:r w:rsidRPr="00BE2ED4">
              <w:rPr>
                <w:rFonts w:ascii="Times New Roman" w:hAnsi="Times New Roman" w:cs="Times New Roman"/>
                <w:sz w:val="24"/>
                <w:szCs w:val="24"/>
              </w:rPr>
              <w:t>Семейные праздники (проект)</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8</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Взаимоотношения в семье и с друзьями. Семейные праздники. Внешность и характер человека. </w:t>
            </w:r>
            <w:r w:rsidRPr="00BE2ED4">
              <w:rPr>
                <w:rFonts w:ascii="Times New Roman" w:hAnsi="Times New Roman" w:cs="Times New Roman"/>
                <w:sz w:val="24"/>
                <w:szCs w:val="24"/>
              </w:rPr>
              <w:t>Обобщение по теме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9</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Взаимоотношения в семье и с друзьями. Семейные праздники. Внешность и характер человека. </w:t>
            </w:r>
            <w:r w:rsidRPr="00BE2ED4">
              <w:rPr>
                <w:rFonts w:ascii="Times New Roman" w:hAnsi="Times New Roman" w:cs="Times New Roman"/>
                <w:sz w:val="24"/>
                <w:szCs w:val="24"/>
              </w:rPr>
              <w:t>Контроль по теме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10</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Внешность и характер человека (описание моих друзей)</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11</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Внешность и характер человека (описание)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12</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Внешность и характер моих друзей и одноклассников (описание)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13</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Внешность и характер человека (описание)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14</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proofErr w:type="gramStart"/>
            <w:r w:rsidRPr="00BE2ED4">
              <w:rPr>
                <w:rFonts w:ascii="Times New Roman" w:hAnsi="Times New Roman" w:cs="Times New Roman"/>
                <w:sz w:val="24"/>
                <w:szCs w:val="24"/>
                <w:lang w:val="ru-RU"/>
              </w:rPr>
              <w:t>Досуг и увлечения (хобби) современного подростка (чтение, кино, театр, музей, спорт, музыка) (хобби моих друзей)</w:t>
            </w:r>
            <w:proofErr w:type="gramEnd"/>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15</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proofErr w:type="gramStart"/>
            <w:r w:rsidRPr="00BE2ED4">
              <w:rPr>
                <w:rFonts w:ascii="Times New Roman" w:hAnsi="Times New Roman" w:cs="Times New Roman"/>
                <w:sz w:val="24"/>
                <w:szCs w:val="24"/>
                <w:lang w:val="ru-RU"/>
              </w:rPr>
              <w:t>Досуг и увлечения (хобби) современного подростка (чтение, кино, театр, музей, спорт, музыка) (хобби современного подростка)</w:t>
            </w:r>
            <w:proofErr w:type="gramEnd"/>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16</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proofErr w:type="gramStart"/>
            <w:r w:rsidRPr="00BE2ED4">
              <w:rPr>
                <w:rFonts w:ascii="Times New Roman" w:hAnsi="Times New Roman" w:cs="Times New Roman"/>
                <w:sz w:val="24"/>
                <w:szCs w:val="24"/>
                <w:lang w:val="ru-RU"/>
              </w:rPr>
              <w:t>Досуг и увлечения (хобби) современного подростка (чтение, кино, театр, музей, спорт, музыка) (мои занятия спортом)</w:t>
            </w:r>
            <w:proofErr w:type="gramEnd"/>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17</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proofErr w:type="gramStart"/>
            <w:r w:rsidRPr="00BE2ED4">
              <w:rPr>
                <w:rFonts w:ascii="Times New Roman" w:hAnsi="Times New Roman" w:cs="Times New Roman"/>
                <w:sz w:val="24"/>
                <w:szCs w:val="24"/>
                <w:lang w:val="ru-RU"/>
              </w:rPr>
              <w:t>Досуг и увлечения (хобби) современного подростка (чтение, кино, театр, музей, спорт, музыка) (мои увлечения)</w:t>
            </w:r>
            <w:proofErr w:type="gramEnd"/>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18</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proofErr w:type="gramStart"/>
            <w:r w:rsidRPr="00BE2ED4">
              <w:rPr>
                <w:rFonts w:ascii="Times New Roman" w:hAnsi="Times New Roman" w:cs="Times New Roman"/>
                <w:sz w:val="24"/>
                <w:szCs w:val="24"/>
                <w:lang w:val="ru-RU"/>
              </w:rPr>
              <w:t>Досуг и увлечения (хобби) современного подростка (чтение, кино, театр, музей, спорт, музыка) (молодёжная мода)</w:t>
            </w:r>
            <w:proofErr w:type="gramEnd"/>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19</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proofErr w:type="gramStart"/>
            <w:r w:rsidRPr="00BE2ED4">
              <w:rPr>
                <w:rFonts w:ascii="Times New Roman" w:hAnsi="Times New Roman" w:cs="Times New Roman"/>
                <w:sz w:val="24"/>
                <w:szCs w:val="24"/>
                <w:lang w:val="ru-RU"/>
              </w:rPr>
              <w:t>Досуг и увлечения (хобби) современного подростка (чтение, кино, театр, музей, спорт, музыка) (музыка)</w:t>
            </w:r>
            <w:proofErr w:type="gramEnd"/>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20</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proofErr w:type="gramStart"/>
            <w:r w:rsidRPr="00BE2ED4">
              <w:rPr>
                <w:rFonts w:ascii="Times New Roman" w:hAnsi="Times New Roman" w:cs="Times New Roman"/>
                <w:sz w:val="24"/>
                <w:szCs w:val="24"/>
                <w:lang w:val="ru-RU"/>
              </w:rPr>
              <w:t>Досуг и увлечения (хобби) современного подростка (чтение, кино, театр, музей, спорт, музыка) (спорт)</w:t>
            </w:r>
            <w:proofErr w:type="gramEnd"/>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21</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Досуг и увлечения (хобби) современного подростка. </w:t>
            </w:r>
            <w:r w:rsidRPr="00BE2ED4">
              <w:rPr>
                <w:rFonts w:ascii="Times New Roman" w:hAnsi="Times New Roman" w:cs="Times New Roman"/>
                <w:sz w:val="24"/>
                <w:szCs w:val="24"/>
              </w:rPr>
              <w:t>Обобщение по теме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22</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Досуг и увлечения (хобби) современного подростка. </w:t>
            </w:r>
            <w:r w:rsidRPr="00BE2ED4">
              <w:rPr>
                <w:rFonts w:ascii="Times New Roman" w:hAnsi="Times New Roman" w:cs="Times New Roman"/>
                <w:sz w:val="24"/>
                <w:szCs w:val="24"/>
              </w:rPr>
              <w:t>Контроль по теме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23</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Здоровый образ жизни: режим труда и отдыха, фитнес, сбалансированное питание. </w:t>
            </w:r>
            <w:r w:rsidRPr="00BE2ED4">
              <w:rPr>
                <w:rFonts w:ascii="Times New Roman" w:hAnsi="Times New Roman" w:cs="Times New Roman"/>
                <w:sz w:val="24"/>
                <w:szCs w:val="24"/>
              </w:rPr>
              <w:t>Посещение врача. Мой распорядок дня (будний день)</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24</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Здоровый образ жизни: режим труда и отдыха, фитнес, сбалансированное питание. </w:t>
            </w:r>
            <w:r w:rsidRPr="00BE2ED4">
              <w:rPr>
                <w:rFonts w:ascii="Times New Roman" w:hAnsi="Times New Roman" w:cs="Times New Roman"/>
                <w:sz w:val="24"/>
                <w:szCs w:val="24"/>
              </w:rPr>
              <w:t>Посещение врача (распорядок дня моего друга / моей подруги)</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25</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Здоровый образ жизни: режим труда и отдыха, фитнес, сбалансированное питание (посещение врача)</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26</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Здоровый образ жизни: режим труда и отдыха, фитнес, сбалансированное питание. </w:t>
            </w:r>
            <w:r w:rsidRPr="00BE2ED4">
              <w:rPr>
                <w:rFonts w:ascii="Times New Roman" w:hAnsi="Times New Roman" w:cs="Times New Roman"/>
                <w:sz w:val="24"/>
                <w:szCs w:val="24"/>
              </w:rPr>
              <w:t>Посещение врача. Обобщение по темам</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27</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Покупки: продукты питания (поход за покупками с друзьями)</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28</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Покупки: продукты питания (поход за покупками с семьёй)</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29</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Покупки: продукты питания (поход за покупками самостоятельно)</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30</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Покупки: продукты питания (покупки)</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31</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Покупки: продукты питания. Обобщение по теме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32</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Школа, школьная жизнь, изучаемые предметы, любимый предмет, правила поведения в школе. </w:t>
            </w:r>
            <w:r w:rsidRPr="00BE2ED4">
              <w:rPr>
                <w:rFonts w:ascii="Times New Roman" w:hAnsi="Times New Roman" w:cs="Times New Roman"/>
                <w:sz w:val="24"/>
                <w:szCs w:val="24"/>
              </w:rPr>
              <w:t>Переписка с иностранными сверстниками (будущая профессия)</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33</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Школа, школьная жизнь, изучаемые предметы, любимый предмет, правила поведения в школе. </w:t>
            </w:r>
            <w:r w:rsidRPr="00BE2ED4">
              <w:rPr>
                <w:rFonts w:ascii="Times New Roman" w:hAnsi="Times New Roman" w:cs="Times New Roman"/>
                <w:sz w:val="24"/>
                <w:szCs w:val="24"/>
              </w:rPr>
              <w:t>Переписка с иностранными сверстниками (практика на предприятии)</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34</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Школа, школьная жизнь, изучаемые предметы, любимый предмет, правила поведения в школе. </w:t>
            </w:r>
            <w:r w:rsidRPr="00BE2ED4">
              <w:rPr>
                <w:rFonts w:ascii="Times New Roman" w:hAnsi="Times New Roman" w:cs="Times New Roman"/>
                <w:sz w:val="24"/>
                <w:szCs w:val="24"/>
              </w:rPr>
              <w:t>Переписка с иностранными сверстниками (правила поведения в школе)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35</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Школа, школьная жизнь, изучаемые предметы, любимый предмет, правила поведения в школе. </w:t>
            </w:r>
            <w:r w:rsidRPr="00BE2ED4">
              <w:rPr>
                <w:rFonts w:ascii="Times New Roman" w:hAnsi="Times New Roman" w:cs="Times New Roman"/>
                <w:sz w:val="24"/>
                <w:szCs w:val="24"/>
              </w:rPr>
              <w:t>Переписка с иностранными сверстниками (изучаемые предметы)</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36</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Школа, школьная жизнь, изучаемые предметы, любимый предмет, правила поведения в школе (переписка с иностранными сверстниками)</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37</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Школа, школьная жизнь, изучаемые предметы, любимый предмет, правила поведения в школе. </w:t>
            </w:r>
            <w:r w:rsidRPr="00BE2ED4">
              <w:rPr>
                <w:rFonts w:ascii="Times New Roman" w:hAnsi="Times New Roman" w:cs="Times New Roman"/>
                <w:sz w:val="24"/>
                <w:szCs w:val="24"/>
              </w:rPr>
              <w:t>Переписка с иностранными сверстниками (в школе)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38</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Школа, школьная жизнь, изучаемые предметы, любимый предмет, правила поведения в школе. </w:t>
            </w:r>
            <w:r w:rsidRPr="00BE2ED4">
              <w:rPr>
                <w:rFonts w:ascii="Times New Roman" w:hAnsi="Times New Roman" w:cs="Times New Roman"/>
                <w:sz w:val="24"/>
                <w:szCs w:val="24"/>
              </w:rPr>
              <w:t>Переписка с иностранными сверстниками (школьный праздник)</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39</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Школа, школьная жизнь, изучаемые предметы, любимый предмет, правила поведения в школе (школьная жизнь)</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40</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Школа, школьная жизнь, изучаемые предметы, любимый предмет, правила поведения в школе. </w:t>
            </w:r>
            <w:r w:rsidRPr="00BE2ED4">
              <w:rPr>
                <w:rFonts w:ascii="Times New Roman" w:hAnsi="Times New Roman" w:cs="Times New Roman"/>
                <w:sz w:val="24"/>
                <w:szCs w:val="24"/>
              </w:rPr>
              <w:t>Переписка с иностранными сверстниками</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41</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Школа, школьная жизнь, изучаемые предметы, любимый предмет, правила поведения в школе. </w:t>
            </w:r>
            <w:r w:rsidRPr="00BE2ED4">
              <w:rPr>
                <w:rFonts w:ascii="Times New Roman" w:hAnsi="Times New Roman" w:cs="Times New Roman"/>
                <w:sz w:val="24"/>
                <w:szCs w:val="24"/>
              </w:rPr>
              <w:t>Переписка с иностранными сверстниками. Обобщение по теме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42</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Школа, школьная жизнь, изучаемые предметы, любимый предмет, правила поведения в школе. </w:t>
            </w:r>
            <w:r w:rsidRPr="00BE2ED4">
              <w:rPr>
                <w:rFonts w:ascii="Times New Roman" w:hAnsi="Times New Roman" w:cs="Times New Roman"/>
                <w:sz w:val="24"/>
                <w:szCs w:val="24"/>
              </w:rPr>
              <w:t>Переписка с иностранными сверстниками. Контроль по теме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43</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Каникулы в различное время года. Виды отдыха. Путешествия по России и иностранным странам (мои каникулы)</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44</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Каникулы в различное время года. Виды отдыха. Путешествия по России и иностранным странам (каникулы моих друзей)</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45</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Каникулы в различное время года. Виды отдыха. Путешествия по России и иностранным странам (мои занятия в каникулы)</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46</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Каникулы в различное время года. Виды отдыха. Путешествия по России и иностранным странам (каникулы)</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47</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Природа. Описание природы родного края.</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48</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Природа (что можно сделать для природы?)</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49</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Жизнь в городе и сельской местности. </w:t>
            </w:r>
            <w:r w:rsidRPr="00BE2ED4">
              <w:rPr>
                <w:rFonts w:ascii="Times New Roman" w:hAnsi="Times New Roman" w:cs="Times New Roman"/>
                <w:sz w:val="24"/>
                <w:szCs w:val="24"/>
              </w:rPr>
              <w:t>Описание родного города/ села.</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50</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Жизнь в городе и сельской местности. Описание родного города (села): (за и против)</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51</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Жизнь в городе и сельской местности. </w:t>
            </w:r>
            <w:r w:rsidRPr="00BE2ED4">
              <w:rPr>
                <w:rFonts w:ascii="Times New Roman" w:hAnsi="Times New Roman" w:cs="Times New Roman"/>
                <w:sz w:val="24"/>
                <w:szCs w:val="24"/>
              </w:rPr>
              <w:t>Обобщение по теме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52</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Средства массовой информации (телевидение, журналы, Интернет)</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53</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Средства массовой информации (Интернет)</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54</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Средства массовой информации (телевидение, радио)</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55</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Средства массовой информации (компьютер)</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56</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Средства массовой информации (проект)</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57</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Средства массовой информации (социальные сети)</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58</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Средства массовой информации (телевидение, журналы, Интернет). </w:t>
            </w:r>
            <w:r w:rsidRPr="00BE2ED4">
              <w:rPr>
                <w:rFonts w:ascii="Times New Roman" w:hAnsi="Times New Roman" w:cs="Times New Roman"/>
                <w:sz w:val="24"/>
                <w:szCs w:val="24"/>
              </w:rPr>
              <w:t>Обобщение по теме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59</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Родная страна и страна (страны) изучаемого языка (столицы, достопримечательности)</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60</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Родная страна и страны изучаемого языка (национальные праздники страны изучаемого языка)</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61</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 xml:space="preserve">Родная страна и страна (страны) изучаемого языка. </w:t>
            </w:r>
            <w:proofErr w:type="gramStart"/>
            <w:r w:rsidRPr="00BE2ED4">
              <w:rPr>
                <w:rFonts w:ascii="Times New Roman" w:hAnsi="Times New Roman" w:cs="Times New Roman"/>
                <w:sz w:val="24"/>
                <w:szCs w:val="24"/>
                <w:lang w:val="ru-RU"/>
              </w:rPr>
              <w:t>Их географическое положение, столицы, население, официальные языки, культурные особенности (традиции, обычаи)</w:t>
            </w:r>
            <w:proofErr w:type="gramEnd"/>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62</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Родная страна и страны изучаемого языка (система образования)</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63</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Выдающиеся люди родной страны и страны изучаемого языка (учёные)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64</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Выдающиеся люди родной страны и страны изучаемого языка (писатели, поэты)</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65</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Выдающиеся люди родной страны и страны изучаемого языка (музыканты)</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66</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Выдающиеся люди родной страны и страны изучаемого языка (государственные деятели)</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67</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Выдающиеся люди родной страны и страны изучаемого языка (спортсмены)</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7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68</w:t>
            </w:r>
          </w:p>
        </w:tc>
        <w:tc>
          <w:tcPr>
            <w:tcW w:w="11284"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 xml:space="preserve">Родная страна и страна (страны) изучаемого языка. </w:t>
            </w:r>
            <w:proofErr w:type="gramStart"/>
            <w:r w:rsidRPr="00BE2ED4">
              <w:rPr>
                <w:rFonts w:ascii="Times New Roman" w:hAnsi="Times New Roman" w:cs="Times New Roman"/>
                <w:sz w:val="24"/>
                <w:szCs w:val="24"/>
                <w:lang w:val="ru-RU"/>
              </w:rPr>
              <w:t>Их географическое положение, столицы, население, официальные языки, культурные особенности (традиции, обычаи).</w:t>
            </w:r>
            <w:proofErr w:type="gramEnd"/>
            <w:r w:rsidRPr="00BE2ED4">
              <w:rPr>
                <w:rFonts w:ascii="Times New Roman" w:hAnsi="Times New Roman" w:cs="Times New Roman"/>
                <w:sz w:val="24"/>
                <w:szCs w:val="24"/>
                <w:lang w:val="ru-RU"/>
              </w:rPr>
              <w:t xml:space="preserve"> Выдающиеся люди родной страны и страны изучаемого языка. Обобщение по темам</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11759" w:type="dxa"/>
            <w:gridSpan w:val="2"/>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ОБЩЕЕ КОЛИЧЕСТВО ЧАСОВ ПО ПРОГРАММЕ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68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3 </w:t>
            </w:r>
          </w:p>
        </w:tc>
      </w:tr>
    </w:tbl>
    <w:p w:rsidR="009B2154" w:rsidRPr="00BE2ED4" w:rsidRDefault="009B2154" w:rsidP="006A544E">
      <w:pPr>
        <w:rPr>
          <w:rFonts w:ascii="Times New Roman" w:hAnsi="Times New Roman" w:cs="Times New Roman"/>
          <w:sz w:val="24"/>
          <w:szCs w:val="24"/>
        </w:rPr>
        <w:sectPr w:rsidR="009B2154" w:rsidRPr="00BE2ED4">
          <w:pgSz w:w="16383" w:h="11906" w:orient="landscape"/>
          <w:pgMar w:top="1440" w:right="1440" w:bottom="1440" w:left="1440" w:header="0" w:footer="0" w:gutter="0"/>
          <w:cols w:space="720"/>
          <w:formProt w:val="0"/>
          <w:docGrid w:linePitch="100" w:charSpace="4096"/>
        </w:sectPr>
      </w:pPr>
    </w:p>
    <w:p w:rsidR="009B2154" w:rsidRPr="00BE2ED4" w:rsidRDefault="00A2387E" w:rsidP="006A544E">
      <w:pPr>
        <w:rPr>
          <w:rFonts w:ascii="Times New Roman" w:hAnsi="Times New Roman" w:cs="Times New Roman"/>
          <w:sz w:val="24"/>
          <w:szCs w:val="24"/>
        </w:rPr>
      </w:pPr>
      <w:r w:rsidRPr="00BE2ED4">
        <w:rPr>
          <w:rFonts w:ascii="Times New Roman" w:hAnsi="Times New Roman" w:cs="Times New Roman"/>
          <w:sz w:val="24"/>
          <w:szCs w:val="24"/>
        </w:rPr>
        <w:t xml:space="preserve"> 8 КЛАСС </w:t>
      </w:r>
    </w:p>
    <w:tbl>
      <w:tblPr>
        <w:tblW w:w="14460" w:type="dxa"/>
        <w:tblInd w:w="-326" w:type="dxa"/>
        <w:tblLayout w:type="fixed"/>
        <w:tblCellMar>
          <w:top w:w="50" w:type="dxa"/>
          <w:left w:w="100" w:type="dxa"/>
        </w:tblCellMar>
        <w:tblLook w:val="04A0" w:firstRow="1" w:lastRow="0" w:firstColumn="1" w:lastColumn="0" w:noHBand="0" w:noVBand="1"/>
      </w:tblPr>
      <w:tblGrid>
        <w:gridCol w:w="897"/>
        <w:gridCol w:w="11295"/>
        <w:gridCol w:w="992"/>
        <w:gridCol w:w="1276"/>
      </w:tblGrid>
      <w:tr w:rsidR="006A544E" w:rsidRPr="00BE2ED4" w:rsidTr="006A544E">
        <w:trPr>
          <w:trHeight w:val="144"/>
        </w:trPr>
        <w:tc>
          <w:tcPr>
            <w:tcW w:w="897" w:type="dxa"/>
            <w:vMerge w:val="restart"/>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п/п </w:t>
            </w:r>
          </w:p>
          <w:p w:rsidR="006A544E" w:rsidRPr="00BE2ED4" w:rsidRDefault="006A544E" w:rsidP="006A544E">
            <w:pPr>
              <w:rPr>
                <w:rFonts w:ascii="Times New Roman" w:hAnsi="Times New Roman" w:cs="Times New Roman"/>
                <w:sz w:val="24"/>
                <w:szCs w:val="24"/>
              </w:rPr>
            </w:pPr>
          </w:p>
        </w:tc>
        <w:tc>
          <w:tcPr>
            <w:tcW w:w="11295" w:type="dxa"/>
            <w:vMerge w:val="restart"/>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Тема урока </w:t>
            </w:r>
          </w:p>
          <w:p w:rsidR="006A544E" w:rsidRPr="00BE2ED4" w:rsidRDefault="006A544E" w:rsidP="006A544E">
            <w:pPr>
              <w:rPr>
                <w:rFonts w:ascii="Times New Roman" w:hAnsi="Times New Roman" w:cs="Times New Roman"/>
                <w:sz w:val="24"/>
                <w:szCs w:val="24"/>
              </w:rPr>
            </w:pPr>
          </w:p>
        </w:tc>
        <w:tc>
          <w:tcPr>
            <w:tcW w:w="2268" w:type="dxa"/>
            <w:gridSpan w:val="2"/>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Количество часов</w:t>
            </w:r>
          </w:p>
        </w:tc>
      </w:tr>
      <w:tr w:rsidR="006A544E" w:rsidRPr="00BE2ED4" w:rsidTr="006A544E">
        <w:trPr>
          <w:trHeight w:val="144"/>
        </w:trPr>
        <w:tc>
          <w:tcPr>
            <w:tcW w:w="897" w:type="dxa"/>
            <w:vMerge/>
            <w:tcBorders>
              <w:left w:val="single" w:sz="6" w:space="0" w:color="000000"/>
              <w:bottom w:val="single" w:sz="6" w:space="0" w:color="000000"/>
              <w:right w:val="single" w:sz="6" w:space="0" w:color="000000"/>
            </w:tcBorders>
          </w:tcPr>
          <w:p w:rsidR="006A544E" w:rsidRPr="00BE2ED4" w:rsidRDefault="006A544E" w:rsidP="006A544E">
            <w:pPr>
              <w:rPr>
                <w:rFonts w:ascii="Times New Roman" w:hAnsi="Times New Roman" w:cs="Times New Roman"/>
                <w:sz w:val="24"/>
                <w:szCs w:val="24"/>
              </w:rPr>
            </w:pPr>
          </w:p>
        </w:tc>
        <w:tc>
          <w:tcPr>
            <w:tcW w:w="11295" w:type="dxa"/>
            <w:vMerge/>
            <w:tcBorders>
              <w:left w:val="single" w:sz="6" w:space="0" w:color="000000"/>
              <w:bottom w:val="single" w:sz="6" w:space="0" w:color="000000"/>
              <w:right w:val="single" w:sz="6" w:space="0" w:color="000000"/>
            </w:tcBorders>
          </w:tcPr>
          <w:p w:rsidR="006A544E" w:rsidRPr="00BE2ED4" w:rsidRDefault="006A544E" w:rsidP="006A544E">
            <w:pPr>
              <w:rPr>
                <w:rFonts w:ascii="Times New Roman" w:hAnsi="Times New Roman" w:cs="Times New Roman"/>
                <w:sz w:val="24"/>
                <w:szCs w:val="24"/>
              </w:rPr>
            </w:pP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Всего </w:t>
            </w:r>
          </w:p>
          <w:p w:rsidR="006A544E" w:rsidRPr="00BE2ED4" w:rsidRDefault="006A544E" w:rsidP="006A544E">
            <w:pPr>
              <w:rPr>
                <w:rFonts w:ascii="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Контрольные работы </w:t>
            </w:r>
          </w:p>
          <w:p w:rsidR="006A544E" w:rsidRPr="00BE2ED4" w:rsidRDefault="006A544E" w:rsidP="006A544E">
            <w:pPr>
              <w:rPr>
                <w:rFonts w:ascii="Times New Roman" w:hAnsi="Times New Roman" w:cs="Times New Roman"/>
                <w:sz w:val="24"/>
                <w:szCs w:val="24"/>
              </w:rPr>
            </w:pPr>
          </w:p>
        </w:tc>
      </w:tr>
      <w:tr w:rsidR="006A544E" w:rsidRPr="00BE2ED4" w:rsidTr="006A544E">
        <w:trPr>
          <w:trHeight w:val="1269"/>
        </w:trPr>
        <w:tc>
          <w:tcPr>
            <w:tcW w:w="897" w:type="dxa"/>
            <w:tcBorders>
              <w:top w:val="single" w:sz="6" w:space="0" w:color="000000"/>
              <w:left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1</w:t>
            </w:r>
          </w:p>
          <w:p w:rsidR="006A544E" w:rsidRPr="00BE2ED4" w:rsidRDefault="006A544E" w:rsidP="006A544E">
            <w:pPr>
              <w:rPr>
                <w:rFonts w:ascii="Times New Roman" w:hAnsi="Times New Roman" w:cs="Times New Roman"/>
                <w:sz w:val="24"/>
                <w:szCs w:val="24"/>
                <w:lang w:val="ru-RU"/>
              </w:rPr>
            </w:pPr>
          </w:p>
        </w:tc>
        <w:tc>
          <w:tcPr>
            <w:tcW w:w="11295" w:type="dxa"/>
            <w:tcBorders>
              <w:top w:val="single" w:sz="6" w:space="0" w:color="000000"/>
              <w:left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Взаимоотношения в семье и с друзьями (межличностные взаимоотношения, квартира в семье принимающей стороны)</w:t>
            </w:r>
          </w:p>
        </w:tc>
        <w:tc>
          <w:tcPr>
            <w:tcW w:w="992" w:type="dxa"/>
            <w:tcBorders>
              <w:top w:val="single" w:sz="6" w:space="0" w:color="000000"/>
              <w:left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 xml:space="preserve"> </w:t>
            </w:r>
          </w:p>
        </w:tc>
        <w:tc>
          <w:tcPr>
            <w:tcW w:w="1276" w:type="dxa"/>
            <w:tcBorders>
              <w:top w:val="single" w:sz="6" w:space="0" w:color="000000"/>
              <w:left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126"/>
        </w:trPr>
        <w:tc>
          <w:tcPr>
            <w:tcW w:w="897" w:type="dxa"/>
            <w:tcBorders>
              <w:top w:val="single" w:sz="6" w:space="0" w:color="000000"/>
              <w:left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2</w:t>
            </w:r>
          </w:p>
        </w:tc>
        <w:tc>
          <w:tcPr>
            <w:tcW w:w="11295" w:type="dxa"/>
            <w:tcBorders>
              <w:top w:val="single" w:sz="6" w:space="0" w:color="000000"/>
              <w:left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 xml:space="preserve">Взаимоотношения в семье и с друзьями </w:t>
            </w:r>
          </w:p>
          <w:p w:rsidR="006A544E" w:rsidRPr="00BE2ED4" w:rsidRDefault="006A544E" w:rsidP="006A544E">
            <w:pPr>
              <w:rPr>
                <w:rFonts w:ascii="Times New Roman" w:hAnsi="Times New Roman" w:cs="Times New Roman"/>
                <w:sz w:val="24"/>
                <w:szCs w:val="24"/>
                <w:lang w:val="ru-RU"/>
              </w:rPr>
            </w:pPr>
          </w:p>
        </w:tc>
        <w:tc>
          <w:tcPr>
            <w:tcW w:w="992" w:type="dxa"/>
            <w:tcBorders>
              <w:top w:val="single" w:sz="6" w:space="0" w:color="000000"/>
              <w:left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 xml:space="preserve"> 1</w:t>
            </w:r>
          </w:p>
        </w:tc>
        <w:tc>
          <w:tcPr>
            <w:tcW w:w="1276" w:type="dxa"/>
            <w:tcBorders>
              <w:top w:val="single" w:sz="6" w:space="0" w:color="000000"/>
              <w:left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952"/>
        </w:trPr>
        <w:tc>
          <w:tcPr>
            <w:tcW w:w="897" w:type="dxa"/>
            <w:tcBorders>
              <w:top w:val="single" w:sz="6" w:space="0" w:color="000000"/>
              <w:left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3</w:t>
            </w:r>
          </w:p>
        </w:tc>
        <w:tc>
          <w:tcPr>
            <w:tcW w:w="11295" w:type="dxa"/>
            <w:tcBorders>
              <w:top w:val="single" w:sz="6" w:space="0" w:color="000000"/>
              <w:left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Взаимоотношения в семье и с друзьями (семейные праздники, домашние обязанности)</w:t>
            </w:r>
          </w:p>
        </w:tc>
        <w:tc>
          <w:tcPr>
            <w:tcW w:w="992" w:type="dxa"/>
            <w:tcBorders>
              <w:top w:val="single" w:sz="6" w:space="0" w:color="000000"/>
              <w:left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 xml:space="preserve"> </w:t>
            </w:r>
          </w:p>
        </w:tc>
        <w:tc>
          <w:tcPr>
            <w:tcW w:w="1276" w:type="dxa"/>
            <w:tcBorders>
              <w:top w:val="single" w:sz="6" w:space="0" w:color="000000"/>
              <w:left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897"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4</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Взаимоотношения в семье и с друзьями (переезд). Обобщение по теме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p>
        </w:tc>
      </w:tr>
      <w:tr w:rsidR="006A544E" w:rsidRPr="00BE2ED4" w:rsidTr="006A544E">
        <w:trPr>
          <w:trHeight w:val="144"/>
        </w:trPr>
        <w:tc>
          <w:tcPr>
            <w:tcW w:w="897"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5</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proofErr w:type="gramStart"/>
            <w:r w:rsidRPr="00BE2ED4">
              <w:rPr>
                <w:rFonts w:ascii="Times New Roman" w:hAnsi="Times New Roman" w:cs="Times New Roman"/>
                <w:sz w:val="24"/>
                <w:szCs w:val="24"/>
                <w:lang w:val="ru-RU"/>
              </w:rPr>
              <w:t>Досуг и увлечения (хобби) современного подростка (чтение, кино, театр, музей, спорт, музыка) (времяпрепровождение с друзьями)</w:t>
            </w:r>
            <w:proofErr w:type="gramEnd"/>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897"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6</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proofErr w:type="gramStart"/>
            <w:r w:rsidRPr="00BE2ED4">
              <w:rPr>
                <w:rFonts w:ascii="Times New Roman" w:hAnsi="Times New Roman" w:cs="Times New Roman"/>
                <w:sz w:val="24"/>
                <w:szCs w:val="24"/>
                <w:lang w:val="ru-RU"/>
              </w:rPr>
              <w:t xml:space="preserve">Досуг и увлечения (хобби) современного подростка (чтение, кино, театр, музей, спорт, музыка) (чтение, музей, </w:t>
            </w:r>
            <w:r w:rsidR="00BE2ED4">
              <w:rPr>
                <w:rFonts w:ascii="Times New Roman" w:hAnsi="Times New Roman" w:cs="Times New Roman"/>
                <w:sz w:val="24"/>
                <w:szCs w:val="24"/>
                <w:lang w:val="ru-RU"/>
              </w:rPr>
              <w:t>в</w:t>
            </w:r>
            <w:r w:rsidRPr="00BE2ED4">
              <w:rPr>
                <w:rFonts w:ascii="Times New Roman" w:hAnsi="Times New Roman" w:cs="Times New Roman"/>
                <w:sz w:val="24"/>
                <w:szCs w:val="24"/>
                <w:lang w:val="ru-RU"/>
              </w:rPr>
              <w:t>олонтерство)</w:t>
            </w:r>
            <w:proofErr w:type="gramEnd"/>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897"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7</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proofErr w:type="gramStart"/>
            <w:r w:rsidRPr="00BE2ED4">
              <w:rPr>
                <w:rFonts w:ascii="Times New Roman" w:hAnsi="Times New Roman" w:cs="Times New Roman"/>
                <w:sz w:val="24"/>
                <w:szCs w:val="24"/>
                <w:lang w:val="ru-RU"/>
              </w:rPr>
              <w:t>Досуг и увлечения (хобби) современного подростка (чтение, кино, театр, музей, спорт, музыка) (музыка, спорт)</w:t>
            </w:r>
            <w:proofErr w:type="gramEnd"/>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p>
        </w:tc>
      </w:tr>
      <w:tr w:rsidR="006A544E" w:rsidRPr="00BE2ED4" w:rsidTr="006A544E">
        <w:trPr>
          <w:trHeight w:val="144"/>
        </w:trPr>
        <w:tc>
          <w:tcPr>
            <w:tcW w:w="897"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8</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proofErr w:type="gramStart"/>
            <w:r w:rsidRPr="00BE2ED4">
              <w:rPr>
                <w:rFonts w:ascii="Times New Roman" w:hAnsi="Times New Roman" w:cs="Times New Roman"/>
                <w:sz w:val="24"/>
                <w:szCs w:val="24"/>
                <w:lang w:val="ru-RU"/>
              </w:rPr>
              <w:t>Досуг и увлечения (хобби) современного подростка (чтение, кино, театр, музей, спорт, музыка) (прощальная вечеринка).</w:t>
            </w:r>
            <w:proofErr w:type="gramEnd"/>
            <w:r w:rsidRPr="00BE2ED4">
              <w:rPr>
                <w:rFonts w:ascii="Times New Roman" w:hAnsi="Times New Roman" w:cs="Times New Roman"/>
                <w:sz w:val="24"/>
                <w:szCs w:val="24"/>
                <w:lang w:val="ru-RU"/>
              </w:rPr>
              <w:t xml:space="preserve"> Обобщение по теме.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p>
        </w:tc>
      </w:tr>
      <w:tr w:rsidR="006A544E" w:rsidRPr="00BE2ED4" w:rsidTr="006A544E">
        <w:trPr>
          <w:trHeight w:val="144"/>
        </w:trPr>
        <w:tc>
          <w:tcPr>
            <w:tcW w:w="897"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9</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Здоровый образ жизни: режим труда и отдыха, фитнес, сбалансированное питание. </w:t>
            </w:r>
            <w:r w:rsidRPr="00BE2ED4">
              <w:rPr>
                <w:rFonts w:ascii="Times New Roman" w:hAnsi="Times New Roman" w:cs="Times New Roman"/>
                <w:sz w:val="24"/>
                <w:szCs w:val="24"/>
              </w:rPr>
              <w:t>Посещение врача (фитнес и спорт)</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897"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10</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Здоровый образ жизни: режим труда и отдыха, фитнес, сбалансированное питание. Посещение врача (роль спорта в жизни подростка, спортивные достижения)</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897"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11</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 xml:space="preserve">Здоровый образ жизни: режим труда и отдыха, фитнес, сбалансированное питание. </w:t>
            </w:r>
            <w:r w:rsidRPr="00BE2ED4">
              <w:rPr>
                <w:rFonts w:ascii="Times New Roman" w:hAnsi="Times New Roman" w:cs="Times New Roman"/>
                <w:sz w:val="24"/>
                <w:szCs w:val="24"/>
              </w:rPr>
              <w:t>Посещение врача (посещение врача</w:t>
            </w:r>
            <w:r w:rsidRPr="00BE2ED4">
              <w:rPr>
                <w:rFonts w:ascii="Times New Roman" w:hAnsi="Times New Roman" w:cs="Times New Roman"/>
                <w:sz w:val="24"/>
                <w:szCs w:val="24"/>
                <w:lang w:val="ru-RU"/>
              </w:rPr>
              <w:t>, у врача</w:t>
            </w:r>
            <w:r w:rsidRPr="00BE2ED4">
              <w:rPr>
                <w:rFonts w:ascii="Times New Roman" w:hAnsi="Times New Roman" w:cs="Times New Roman"/>
                <w:sz w:val="24"/>
                <w:szCs w:val="24"/>
              </w:rPr>
              <w:t>)</w:t>
            </w:r>
            <w:r w:rsidRPr="00BE2ED4">
              <w:rPr>
                <w:rFonts w:ascii="Times New Roman" w:hAnsi="Times New Roman" w:cs="Times New Roman"/>
                <w:sz w:val="24"/>
                <w:szCs w:val="24"/>
                <w:lang w:val="ru-RU"/>
              </w:rPr>
              <w:t>.Обобщение по теме.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897"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12</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Покупки: одежда, обувь и продукты питания. Карманные деньги (покупки с друзьями, подарки)</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897"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13</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Покупки: одежда, обувь и продукты питания. Карманные деньги (поход за покупками самостоятельно)</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897"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14</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Покупки: одежда, обувь и продукты питания. Карманные деньги (карманные деньги). Обобщение по теме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p>
        </w:tc>
      </w:tr>
      <w:tr w:rsidR="006A544E" w:rsidRPr="00BE2ED4" w:rsidTr="006A544E">
        <w:trPr>
          <w:trHeight w:val="144"/>
        </w:trPr>
        <w:tc>
          <w:tcPr>
            <w:tcW w:w="897"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15</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 xml:space="preserve">Школа, школьная жизнь, изучаемые предметы и отношение к ним. Посещение школьной библиотеки (ресурсного центра). </w:t>
            </w:r>
            <w:r w:rsidRPr="00BE2ED4">
              <w:rPr>
                <w:rFonts w:ascii="Times New Roman" w:hAnsi="Times New Roman" w:cs="Times New Roman"/>
                <w:sz w:val="24"/>
                <w:szCs w:val="24"/>
              </w:rPr>
              <w:t>Переписка с иностранными сверстниками (взаимоотношения в шко</w:t>
            </w:r>
            <w:r w:rsidRPr="00BE2ED4">
              <w:rPr>
                <w:rFonts w:ascii="Times New Roman" w:hAnsi="Times New Roman" w:cs="Times New Roman"/>
                <w:sz w:val="24"/>
                <w:szCs w:val="24"/>
                <w:lang w:val="ru-RU"/>
              </w:rPr>
              <w:t xml:space="preserve">ле, </w:t>
            </w:r>
            <w:r w:rsidRPr="00BE2ED4">
              <w:rPr>
                <w:rFonts w:ascii="Times New Roman" w:hAnsi="Times New Roman" w:cs="Times New Roman"/>
                <w:sz w:val="24"/>
                <w:szCs w:val="24"/>
              </w:rPr>
              <w:t>школьный обмен</w:t>
            </w:r>
            <w:r w:rsidRPr="00BE2ED4">
              <w:rPr>
                <w:rFonts w:ascii="Times New Roman" w:hAnsi="Times New Roman" w:cs="Times New Roman"/>
                <w:sz w:val="24"/>
                <w:szCs w:val="24"/>
                <w:lang w:val="ru-RU"/>
              </w:rPr>
              <w:t>).</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897"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16</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Школа, школьная жизнь, изучаемые предметы и отношение к ним. Посещение школьной библиотеки (ресурсного центра). </w:t>
            </w:r>
            <w:r w:rsidRPr="00BE2ED4">
              <w:rPr>
                <w:rFonts w:ascii="Times New Roman" w:hAnsi="Times New Roman" w:cs="Times New Roman"/>
                <w:sz w:val="24"/>
                <w:szCs w:val="24"/>
              </w:rPr>
              <w:t>Переписка с иностранными сверстниками</w:t>
            </w:r>
            <w:r w:rsidRPr="00BE2ED4">
              <w:rPr>
                <w:rFonts w:ascii="Times New Roman" w:hAnsi="Times New Roman" w:cs="Times New Roman"/>
                <w:sz w:val="24"/>
                <w:szCs w:val="24"/>
                <w:lang w:val="ru-RU"/>
              </w:rPr>
              <w:t xml:space="preserve"> (подготовка к экзаменам, экзамены)</w:t>
            </w:r>
            <w:r w:rsidRPr="00BE2ED4">
              <w:rPr>
                <w:rFonts w:ascii="Times New Roman" w:hAnsi="Times New Roman" w:cs="Times New Roman"/>
                <w:sz w:val="24"/>
                <w:szCs w:val="24"/>
              </w:rPr>
              <w:t xml:space="preserve"> </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897"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17</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Школа, школьная жизнь, изучаемые предметы и отношение к ним. Посещение школьной библиотеки (ресурсного центра). </w:t>
            </w:r>
            <w:r w:rsidRPr="00BE2ED4">
              <w:rPr>
                <w:rFonts w:ascii="Times New Roman" w:hAnsi="Times New Roman" w:cs="Times New Roman"/>
                <w:sz w:val="24"/>
                <w:szCs w:val="24"/>
              </w:rPr>
              <w:t>Переписка с иностранными сверстниками (выезд с классом)</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897"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1</w:t>
            </w:r>
            <w:r w:rsidRPr="00BE2ED4">
              <w:rPr>
                <w:rFonts w:ascii="Times New Roman" w:hAnsi="Times New Roman" w:cs="Times New Roman"/>
                <w:sz w:val="24"/>
                <w:szCs w:val="24"/>
              </w:rPr>
              <w:t>8</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Школа, школьная жизнь, изучаемые предметы и отношение к ним. Посещение школьной библиотеки (ресурсного центра). Переписка с иностранными сверстниками (посещение ресурсного центра). Обобщение по теме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p>
        </w:tc>
      </w:tr>
      <w:tr w:rsidR="006A544E" w:rsidRPr="00BE2ED4" w:rsidTr="006A544E">
        <w:trPr>
          <w:trHeight w:val="144"/>
        </w:trPr>
        <w:tc>
          <w:tcPr>
            <w:tcW w:w="897"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19</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Виды отдыха в различное время года. Путешествия по России и иностранным странам (планирование путешествия)</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897"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20</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Виды отдыха в различное время года. Путешествия по России и иностранным странам (проект). Обобщение по теме.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897"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21</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Природа: флора и фауна (погода, погода в твоём регионе)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897"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22</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Природа: флора и фауна (климат, помогаем природе)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897"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23</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Природа: флора и фауна. Климат, погода. </w:t>
            </w:r>
            <w:r w:rsidRPr="00BE2ED4">
              <w:rPr>
                <w:rFonts w:ascii="Times New Roman" w:hAnsi="Times New Roman" w:cs="Times New Roman"/>
                <w:sz w:val="24"/>
                <w:szCs w:val="24"/>
              </w:rPr>
              <w:t>Обобщение по теме.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897"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24</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Условия проживания в городской (сельской) местности (покупка билетов на транспорт)</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897"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25</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Условия проживания в городской (сельской) местности. Транспорт (ориентирование в городе/селе)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897"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26</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Средства массовой информации (телевидение, журналы, Интернет). </w:t>
            </w:r>
            <w:r w:rsidRPr="00BE2ED4">
              <w:rPr>
                <w:rFonts w:ascii="Times New Roman" w:hAnsi="Times New Roman" w:cs="Times New Roman"/>
                <w:sz w:val="24"/>
                <w:szCs w:val="24"/>
              </w:rPr>
              <w:t>(</w:t>
            </w:r>
            <w:r w:rsidRPr="00BE2ED4">
              <w:rPr>
                <w:rFonts w:ascii="Times New Roman" w:hAnsi="Times New Roman" w:cs="Times New Roman"/>
                <w:sz w:val="24"/>
                <w:szCs w:val="24"/>
                <w:lang w:val="ru-RU"/>
              </w:rPr>
              <w:t>Интернет</w:t>
            </w:r>
            <w:r w:rsidRPr="00BE2ED4">
              <w:rPr>
                <w:rFonts w:ascii="Times New Roman" w:hAnsi="Times New Roman" w:cs="Times New Roman"/>
                <w:sz w:val="24"/>
                <w:szCs w:val="24"/>
              </w:rPr>
              <w:t>)</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897"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27</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Средства массовой информации (газеты)</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897"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28</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Средства массовой информации (телевидение, журналы, Интернет). Интернет-безопасность. Обобщение по теме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897"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29</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Родная страна и страны изучаемого языка. Столицы, достопримечательности (праздники, праздники страны изучаемого языка)</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897"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30</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Родная страна и страны изучаемого языка (достопримечательности)</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897"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31</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Страна (страны) изучаемого языка. Их географическое положение, столицы, население, официальные языки, достопримечательности, культурные особенности,</w:t>
            </w:r>
            <w:proofErr w:type="gramStart"/>
            <w:r w:rsidRPr="00BE2ED4">
              <w:rPr>
                <w:rFonts w:ascii="Times New Roman" w:hAnsi="Times New Roman" w:cs="Times New Roman"/>
                <w:sz w:val="24"/>
                <w:szCs w:val="24"/>
                <w:lang w:val="ru-RU"/>
              </w:rPr>
              <w:t xml:space="preserve"> .</w:t>
            </w:r>
            <w:proofErr w:type="gramEnd"/>
            <w:r w:rsidRPr="00BE2ED4">
              <w:rPr>
                <w:rFonts w:ascii="Times New Roman" w:hAnsi="Times New Roman" w:cs="Times New Roman"/>
                <w:sz w:val="24"/>
                <w:szCs w:val="24"/>
                <w:lang w:val="ru-RU"/>
              </w:rPr>
              <w:t xml:space="preserve"> (национальные праздники, традиции, обычаи)</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897"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32</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 xml:space="preserve">Родная страна и страна (страны) изучаемого языка. </w:t>
            </w:r>
            <w:proofErr w:type="gramStart"/>
            <w:r w:rsidRPr="00BE2ED4">
              <w:rPr>
                <w:rFonts w:ascii="Times New Roman" w:hAnsi="Times New Roman" w:cs="Times New Roman"/>
                <w:sz w:val="24"/>
                <w:szCs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(проект).</w:t>
            </w:r>
            <w:proofErr w:type="gramEnd"/>
            <w:r w:rsidRPr="00BE2ED4">
              <w:rPr>
                <w:rFonts w:ascii="Times New Roman" w:hAnsi="Times New Roman" w:cs="Times New Roman"/>
                <w:sz w:val="24"/>
                <w:szCs w:val="24"/>
                <w:lang w:val="ru-RU"/>
              </w:rPr>
              <w:t xml:space="preserve"> Обобщение по теме.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897"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33</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Выдающиеся люди родной страны и страны изучаемого языка (актёры, музыканты)</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897"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34</w:t>
            </w:r>
          </w:p>
        </w:tc>
        <w:tc>
          <w:tcPr>
            <w:tcW w:w="11295"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Выдающиеся люди родной страны и страны изучаемого языка (спортсмены)</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12192" w:type="dxa"/>
            <w:gridSpan w:val="2"/>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ОБЩЕЕ КОЛИЧЕСТВО ЧАСОВ ПО ПРОГРАММЕ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34</w:t>
            </w:r>
            <w:r w:rsidRPr="00BE2ED4">
              <w:rPr>
                <w:rFonts w:ascii="Times New Roman" w:hAnsi="Times New Roman" w:cs="Times New Roman"/>
                <w:sz w:val="24"/>
                <w:szCs w:val="24"/>
              </w:rPr>
              <w:t xml:space="preserve">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w:t>
            </w:r>
            <w:r w:rsidRPr="00BE2ED4">
              <w:rPr>
                <w:rFonts w:ascii="Times New Roman" w:hAnsi="Times New Roman" w:cs="Times New Roman"/>
                <w:sz w:val="24"/>
                <w:szCs w:val="24"/>
                <w:lang w:val="ru-RU"/>
              </w:rPr>
              <w:t>0</w:t>
            </w:r>
            <w:r w:rsidRPr="00BE2ED4">
              <w:rPr>
                <w:rFonts w:ascii="Times New Roman" w:hAnsi="Times New Roman" w:cs="Times New Roman"/>
                <w:sz w:val="24"/>
                <w:szCs w:val="24"/>
              </w:rPr>
              <w:t xml:space="preserve"> </w:t>
            </w:r>
          </w:p>
        </w:tc>
      </w:tr>
    </w:tbl>
    <w:p w:rsidR="009B2154" w:rsidRPr="00BE2ED4" w:rsidRDefault="009B2154" w:rsidP="006A544E">
      <w:pPr>
        <w:rPr>
          <w:rFonts w:ascii="Times New Roman" w:hAnsi="Times New Roman" w:cs="Times New Roman"/>
          <w:sz w:val="24"/>
          <w:szCs w:val="24"/>
        </w:rPr>
        <w:sectPr w:rsidR="009B2154" w:rsidRPr="00BE2ED4">
          <w:pgSz w:w="16383" w:h="11906" w:orient="landscape"/>
          <w:pgMar w:top="1440" w:right="1440" w:bottom="1440" w:left="1440" w:header="0" w:footer="0" w:gutter="0"/>
          <w:cols w:space="720"/>
          <w:formProt w:val="0"/>
          <w:docGrid w:linePitch="100" w:charSpace="4096"/>
        </w:sectPr>
      </w:pPr>
    </w:p>
    <w:p w:rsidR="009B2154" w:rsidRPr="00BE2ED4" w:rsidRDefault="00A2387E" w:rsidP="006A544E">
      <w:pPr>
        <w:rPr>
          <w:rFonts w:ascii="Times New Roman" w:hAnsi="Times New Roman" w:cs="Times New Roman"/>
          <w:sz w:val="24"/>
          <w:szCs w:val="24"/>
        </w:rPr>
      </w:pPr>
      <w:r w:rsidRPr="00BE2ED4">
        <w:rPr>
          <w:rFonts w:ascii="Times New Roman" w:hAnsi="Times New Roman" w:cs="Times New Roman"/>
          <w:sz w:val="24"/>
          <w:szCs w:val="24"/>
        </w:rPr>
        <w:t xml:space="preserve"> 9 КЛАСС </w:t>
      </w:r>
    </w:p>
    <w:tbl>
      <w:tblPr>
        <w:tblW w:w="14027" w:type="dxa"/>
        <w:tblInd w:w="107" w:type="dxa"/>
        <w:tblLayout w:type="fixed"/>
        <w:tblCellMar>
          <w:top w:w="50" w:type="dxa"/>
          <w:left w:w="100" w:type="dxa"/>
        </w:tblCellMar>
        <w:tblLook w:val="04A0" w:firstRow="1" w:lastRow="0" w:firstColumn="1" w:lastColumn="0" w:noHBand="0" w:noVBand="1"/>
      </w:tblPr>
      <w:tblGrid>
        <w:gridCol w:w="469"/>
        <w:gridCol w:w="11290"/>
        <w:gridCol w:w="992"/>
        <w:gridCol w:w="1276"/>
      </w:tblGrid>
      <w:tr w:rsidR="006A544E" w:rsidRPr="00BE2ED4" w:rsidTr="006A544E">
        <w:trPr>
          <w:trHeight w:val="144"/>
        </w:trPr>
        <w:tc>
          <w:tcPr>
            <w:tcW w:w="469" w:type="dxa"/>
            <w:vMerge w:val="restart"/>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п/п </w:t>
            </w:r>
          </w:p>
          <w:p w:rsidR="006A544E" w:rsidRPr="00BE2ED4" w:rsidRDefault="006A544E" w:rsidP="006A544E">
            <w:pPr>
              <w:rPr>
                <w:rFonts w:ascii="Times New Roman" w:hAnsi="Times New Roman" w:cs="Times New Roman"/>
                <w:sz w:val="24"/>
                <w:szCs w:val="24"/>
              </w:rPr>
            </w:pPr>
          </w:p>
        </w:tc>
        <w:tc>
          <w:tcPr>
            <w:tcW w:w="11290" w:type="dxa"/>
            <w:vMerge w:val="restart"/>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Тема урока </w:t>
            </w:r>
          </w:p>
          <w:p w:rsidR="006A544E" w:rsidRPr="00BE2ED4" w:rsidRDefault="006A544E" w:rsidP="006A544E">
            <w:pPr>
              <w:rPr>
                <w:rFonts w:ascii="Times New Roman" w:hAnsi="Times New Roman" w:cs="Times New Roman"/>
                <w:sz w:val="24"/>
                <w:szCs w:val="24"/>
              </w:rPr>
            </w:pPr>
          </w:p>
        </w:tc>
        <w:tc>
          <w:tcPr>
            <w:tcW w:w="2268" w:type="dxa"/>
            <w:gridSpan w:val="2"/>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Количество часов</w:t>
            </w:r>
          </w:p>
        </w:tc>
      </w:tr>
      <w:tr w:rsidR="006A544E" w:rsidRPr="00BE2ED4" w:rsidTr="006A544E">
        <w:trPr>
          <w:trHeight w:val="144"/>
        </w:trPr>
        <w:tc>
          <w:tcPr>
            <w:tcW w:w="469" w:type="dxa"/>
            <w:vMerge/>
            <w:tcBorders>
              <w:left w:val="single" w:sz="6" w:space="0" w:color="000000"/>
              <w:bottom w:val="single" w:sz="6" w:space="0" w:color="000000"/>
              <w:right w:val="single" w:sz="6" w:space="0" w:color="000000"/>
            </w:tcBorders>
          </w:tcPr>
          <w:p w:rsidR="006A544E" w:rsidRPr="00BE2ED4" w:rsidRDefault="006A544E" w:rsidP="006A544E">
            <w:pPr>
              <w:rPr>
                <w:rFonts w:ascii="Times New Roman" w:hAnsi="Times New Roman" w:cs="Times New Roman"/>
                <w:sz w:val="24"/>
                <w:szCs w:val="24"/>
              </w:rPr>
            </w:pPr>
          </w:p>
        </w:tc>
        <w:tc>
          <w:tcPr>
            <w:tcW w:w="11290" w:type="dxa"/>
            <w:vMerge/>
            <w:tcBorders>
              <w:left w:val="single" w:sz="6" w:space="0" w:color="000000"/>
              <w:bottom w:val="single" w:sz="6" w:space="0" w:color="000000"/>
              <w:right w:val="single" w:sz="6" w:space="0" w:color="000000"/>
            </w:tcBorders>
          </w:tcPr>
          <w:p w:rsidR="006A544E" w:rsidRPr="00BE2ED4" w:rsidRDefault="006A544E" w:rsidP="006A544E">
            <w:pPr>
              <w:rPr>
                <w:rFonts w:ascii="Times New Roman" w:hAnsi="Times New Roman" w:cs="Times New Roman"/>
                <w:sz w:val="24"/>
                <w:szCs w:val="24"/>
              </w:rPr>
            </w:pP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Всего </w:t>
            </w:r>
          </w:p>
          <w:p w:rsidR="006A544E" w:rsidRPr="00BE2ED4" w:rsidRDefault="006A544E" w:rsidP="006A544E">
            <w:pPr>
              <w:rPr>
                <w:rFonts w:ascii="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Контрольные работы </w:t>
            </w:r>
          </w:p>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1</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Взаимоотношения в семье и с друзьями (дом на одну семью: описание)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2</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Взаимоотношения в семье и с друзьями (взаимоотношения с родителями)</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3</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Взаимоотношения в семье и с друзьями (домашние обязанности)</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4</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Взаимоотношения в семье и с друзьями (распределение обязанностей в семье)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5</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Взаимоотношения в семье и с друзьями (переезд)</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6</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Взаимоотношения в семье и с друзьями (взаимоотношения с одноклассниками)</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7</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Внешность и характер человека (описание внешности)</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8</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Внешность и характер человека (черты характера)</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9</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proofErr w:type="gramStart"/>
            <w:r w:rsidRPr="00BE2ED4">
              <w:rPr>
                <w:rFonts w:ascii="Times New Roman" w:hAnsi="Times New Roman" w:cs="Times New Roman"/>
                <w:sz w:val="24"/>
                <w:szCs w:val="24"/>
                <w:lang w:val="ru-RU"/>
              </w:rPr>
              <w:t>Досуг и увлечения (хобби) современного подростка (чтение, кино, театр, музыка, музей, спорт, живопись, компьютерные игры) (волонтёрство)</w:t>
            </w:r>
            <w:proofErr w:type="gramEnd"/>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10</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proofErr w:type="gramStart"/>
            <w:r w:rsidRPr="00BE2ED4">
              <w:rPr>
                <w:rFonts w:ascii="Times New Roman" w:hAnsi="Times New Roman" w:cs="Times New Roman"/>
                <w:sz w:val="24"/>
                <w:szCs w:val="24"/>
                <w:lang w:val="ru-RU"/>
              </w:rPr>
              <w:t>Досуг и увлечения (хобби) современного подростка (чтение, кино, театр, музыка, музей, спорт, живопись, компьютерные игры) (живопись)</w:t>
            </w:r>
            <w:proofErr w:type="gramEnd"/>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11</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proofErr w:type="gramStart"/>
            <w:r w:rsidRPr="00BE2ED4">
              <w:rPr>
                <w:rFonts w:ascii="Times New Roman" w:hAnsi="Times New Roman" w:cs="Times New Roman"/>
                <w:sz w:val="24"/>
                <w:szCs w:val="24"/>
                <w:lang w:val="ru-RU"/>
              </w:rPr>
              <w:t>Досуг и увлечения (хобби) современного подростка (чтение, кино, театр, музыка, музей, спорт, живопись, компьютерные игры)</w:t>
            </w:r>
            <w:proofErr w:type="gramEnd"/>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12</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proofErr w:type="gramStart"/>
            <w:r w:rsidRPr="00BE2ED4">
              <w:rPr>
                <w:rFonts w:ascii="Times New Roman" w:hAnsi="Times New Roman" w:cs="Times New Roman"/>
                <w:sz w:val="24"/>
                <w:szCs w:val="24"/>
                <w:lang w:val="ru-RU"/>
              </w:rPr>
              <w:t>Досуг и увлечения (хобби) современного подростка (чтение, кино, театр, музыка, музей, спорт, живопись, компьютерные игры) (проект: экстремальные виды спорта)</w:t>
            </w:r>
            <w:proofErr w:type="gramEnd"/>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13</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proofErr w:type="gramStart"/>
            <w:r w:rsidRPr="00BE2ED4">
              <w:rPr>
                <w:rFonts w:ascii="Times New Roman" w:hAnsi="Times New Roman" w:cs="Times New Roman"/>
                <w:sz w:val="24"/>
                <w:szCs w:val="24"/>
                <w:lang w:val="ru-RU"/>
              </w:rPr>
              <w:t>Досуг и увлечения (хобби) современного подростка (чтение, кино, театр, музыка, музей, спорт, живопись, компьютерные игры) (мой выходной день)</w:t>
            </w:r>
            <w:proofErr w:type="gramEnd"/>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14</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proofErr w:type="gramStart"/>
            <w:r w:rsidRPr="00BE2ED4">
              <w:rPr>
                <w:rFonts w:ascii="Times New Roman" w:hAnsi="Times New Roman" w:cs="Times New Roman"/>
                <w:sz w:val="24"/>
                <w:szCs w:val="24"/>
                <w:lang w:val="ru-RU"/>
              </w:rPr>
              <w:t>Досуг и увлечения (хобби) современного подростка (чтение, кино, театр, музыка, музей, спорт, живопись, компьютерные игры) (моё свободное время)</w:t>
            </w:r>
            <w:proofErr w:type="gramEnd"/>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15</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roofErr w:type="gramStart"/>
            <w:r w:rsidRPr="00BE2ED4">
              <w:rPr>
                <w:rFonts w:ascii="Times New Roman" w:hAnsi="Times New Roman" w:cs="Times New Roman"/>
                <w:sz w:val="24"/>
                <w:szCs w:val="24"/>
                <w:lang w:val="ru-RU"/>
              </w:rPr>
              <w:t>Досуг и увлечения (хобби) современного подростка (чтение, кино, театр, музыка, музей, спорт, живопись, компьютерные игры).</w:t>
            </w:r>
            <w:proofErr w:type="gramEnd"/>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Обобщение по теме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16</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roofErr w:type="gramStart"/>
            <w:r w:rsidRPr="00BE2ED4">
              <w:rPr>
                <w:rFonts w:ascii="Times New Roman" w:hAnsi="Times New Roman" w:cs="Times New Roman"/>
                <w:sz w:val="24"/>
                <w:szCs w:val="24"/>
                <w:lang w:val="ru-RU"/>
              </w:rPr>
              <w:t>Досуг и увлечения (хобби) современного подростка (чтение, кино, театр, музыка, музей, спорт, живопись, компьютерные игры).</w:t>
            </w:r>
            <w:proofErr w:type="gramEnd"/>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Контроль по теме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17</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Здоровый образ жизни: режим труда и отдыха, фитнес, сбалансированное питание. </w:t>
            </w:r>
            <w:r w:rsidRPr="00BE2ED4">
              <w:rPr>
                <w:rFonts w:ascii="Times New Roman" w:hAnsi="Times New Roman" w:cs="Times New Roman"/>
                <w:sz w:val="24"/>
                <w:szCs w:val="24"/>
              </w:rPr>
              <w:t>Посещение врача (распорядок дня)</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18</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Здоровый образ жизни: режим труда и отдыха, фитнес, сбалансированное питание (правильное питание)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19</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Здоровый образ жизни: режим труда и отдыха, фитнес, сбалансированное питание (посещение врача)</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20</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Здоровый образ жизни: режим труда и отдыха, фитнес, сбалансированное питание (на приёме у врача)</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21</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Здоровый образ жизни: режим труда и отдыха, фитнес, сбалансированное питание (методы лечения)</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22</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Здоровый образ жизни: режим труда и отдыха, фитнес, сбалансированное питание (медикаменты)</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23</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Здоровый образ жизни: режим труда и отдыха, фитнес, сбалансированное питание (полезные советы)</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24</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Здоровый образ жизни: режим труда и отдыха, фитнес, сбалансированное питание. </w:t>
            </w:r>
            <w:r w:rsidRPr="00BE2ED4">
              <w:rPr>
                <w:rFonts w:ascii="Times New Roman" w:hAnsi="Times New Roman" w:cs="Times New Roman"/>
                <w:sz w:val="24"/>
                <w:szCs w:val="24"/>
              </w:rPr>
              <w:t>Посещение врача. Обобщение по теме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25</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Покупки: одежда, обувь и продукты питания. </w:t>
            </w:r>
            <w:r w:rsidRPr="00BE2ED4">
              <w:rPr>
                <w:rFonts w:ascii="Times New Roman" w:hAnsi="Times New Roman" w:cs="Times New Roman"/>
                <w:sz w:val="24"/>
                <w:szCs w:val="24"/>
              </w:rPr>
              <w:t>Молодёжная мода</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26</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Покупки: одежда, обувь и продукты питания. Молодёжная мода (красота и успех в жизни)</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27</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Покупки: одежда, обувь и продукты питания. Молодёжная мода (поход за покупками самостоятельно)</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28</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Покупки: одежда, обувь и продукты питания. </w:t>
            </w:r>
            <w:r w:rsidRPr="00BE2ED4">
              <w:rPr>
                <w:rFonts w:ascii="Times New Roman" w:hAnsi="Times New Roman" w:cs="Times New Roman"/>
                <w:sz w:val="24"/>
                <w:szCs w:val="24"/>
              </w:rPr>
              <w:t>Молодёжная мода (возврат товара)</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29</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Покупки: продукты питания. Обобщение по теме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30</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Школа, школьная жизнь, изучаемые предметы и отношение к ним. Взаимоотношения в школе: проблемы и их решение. </w:t>
            </w:r>
            <w:r w:rsidRPr="00BE2ED4">
              <w:rPr>
                <w:rFonts w:ascii="Times New Roman" w:hAnsi="Times New Roman" w:cs="Times New Roman"/>
                <w:sz w:val="24"/>
                <w:szCs w:val="24"/>
              </w:rPr>
              <w:t>Переписка с иностранными сверстниками (мир профессий)</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31</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Школа, школьная жизнь, изучаемые предметы и отношение к ним. Взаимоотношения в школе: проблемы и их решение. </w:t>
            </w:r>
            <w:r w:rsidRPr="00BE2ED4">
              <w:rPr>
                <w:rFonts w:ascii="Times New Roman" w:hAnsi="Times New Roman" w:cs="Times New Roman"/>
                <w:sz w:val="24"/>
                <w:szCs w:val="24"/>
              </w:rPr>
              <w:t>Переписка с иностранными сверстниками (выбор профессии)</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32</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Школа, школьная жизнь, изучаемые предметы и отношение к ним. Взаимоотношения в школе: проблемы и их решение. </w:t>
            </w:r>
            <w:r w:rsidRPr="00BE2ED4">
              <w:rPr>
                <w:rFonts w:ascii="Times New Roman" w:hAnsi="Times New Roman" w:cs="Times New Roman"/>
                <w:sz w:val="24"/>
                <w:szCs w:val="24"/>
              </w:rPr>
              <w:t>Переписка с иностранными сверстниками (атлас профессий)</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33</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Школа, школьная жизнь, изучаемые предметы и отношение к ним. Взаимоотношения в школе: проблемы и их решение. </w:t>
            </w:r>
            <w:r w:rsidRPr="00BE2ED4">
              <w:rPr>
                <w:rFonts w:ascii="Times New Roman" w:hAnsi="Times New Roman" w:cs="Times New Roman"/>
                <w:sz w:val="24"/>
                <w:szCs w:val="24"/>
              </w:rPr>
              <w:t>Переписка с иностранными сверстниками (робототехника)</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34</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Школа, школьная жизнь, изучаемые предметы и отношение к ним. Взаимоотношения в школе: проблемы и их решение. </w:t>
            </w:r>
            <w:r w:rsidRPr="00BE2ED4">
              <w:rPr>
                <w:rFonts w:ascii="Times New Roman" w:hAnsi="Times New Roman" w:cs="Times New Roman"/>
                <w:sz w:val="24"/>
                <w:szCs w:val="24"/>
              </w:rPr>
              <w:t>Переписка с иностранными сверстниками (первые роботы)</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35</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Школа, школьная жизнь, изучаемые предметы и отношение к ним. Взаимоотношения в школе: проблемы и их решение. </w:t>
            </w:r>
            <w:r w:rsidRPr="00BE2ED4">
              <w:rPr>
                <w:rFonts w:ascii="Times New Roman" w:hAnsi="Times New Roman" w:cs="Times New Roman"/>
                <w:sz w:val="24"/>
                <w:szCs w:val="24"/>
              </w:rPr>
              <w:t>Переписка с иностранными сверстниками (модель школы)</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36</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Школа, школьная жизнь, изучаемые предметы и отношение к ним. Взаимоотношения в школе: проблемы и их решение. </w:t>
            </w:r>
            <w:r w:rsidRPr="00BE2ED4">
              <w:rPr>
                <w:rFonts w:ascii="Times New Roman" w:hAnsi="Times New Roman" w:cs="Times New Roman"/>
                <w:sz w:val="24"/>
                <w:szCs w:val="24"/>
              </w:rPr>
              <w:t>Переписка с иностранными сверстниками (я изобретатель)</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37</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Школа, школьная жизнь, изучаемые предметы и отношение к ним. Взаимоотношения в школе: проблемы и их решение. </w:t>
            </w:r>
            <w:r w:rsidRPr="00BE2ED4">
              <w:rPr>
                <w:rFonts w:ascii="Times New Roman" w:hAnsi="Times New Roman" w:cs="Times New Roman"/>
                <w:sz w:val="24"/>
                <w:szCs w:val="24"/>
              </w:rPr>
              <w:t>Переписка с иностранными сверстниками (изучаемые предметы)</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38</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Школа, школьная жизнь, изучаемые предметы и отношение к ним. Взаимоотношения в школе: проблемы и их решение. </w:t>
            </w:r>
            <w:r w:rsidRPr="00BE2ED4">
              <w:rPr>
                <w:rFonts w:ascii="Times New Roman" w:hAnsi="Times New Roman" w:cs="Times New Roman"/>
                <w:sz w:val="24"/>
                <w:szCs w:val="24"/>
              </w:rPr>
              <w:t>Переписка с иностранными сверстниками. Обобщение по теме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39</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Школа, школьная жизнь, изучаемые предметы и отношение к ним. Взаимоотношения в школе: проблемы и их решение. </w:t>
            </w:r>
            <w:r w:rsidRPr="00BE2ED4">
              <w:rPr>
                <w:rFonts w:ascii="Times New Roman" w:hAnsi="Times New Roman" w:cs="Times New Roman"/>
                <w:sz w:val="24"/>
                <w:szCs w:val="24"/>
              </w:rPr>
              <w:t>Переписка с иностранными сверстниками. Контроль по теме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40</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Виды отдыха в различное время года. Путешествия по России и иностранным странам (в кафе)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41</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Виды отдыха в различное время года. Путешествия по России и иностранным странам (планирование путешествия)</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42</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Виды отдыха в различное время года. Путешествия по России и иностранным странам (национальная кухня)</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43</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Природа: флора и фауна. Проблемы экологии. Защита окружающей среды. Климат, погода. </w:t>
            </w:r>
            <w:r w:rsidRPr="00BE2ED4">
              <w:rPr>
                <w:rFonts w:ascii="Times New Roman" w:hAnsi="Times New Roman" w:cs="Times New Roman"/>
                <w:sz w:val="24"/>
                <w:szCs w:val="24"/>
              </w:rPr>
              <w:t>Стихийные бедствия</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44</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Природа: флора и фауна. Проблемы экологии. Защита окружающей среды. Климат, погода. </w:t>
            </w:r>
            <w:r w:rsidRPr="00BE2ED4">
              <w:rPr>
                <w:rFonts w:ascii="Times New Roman" w:hAnsi="Times New Roman" w:cs="Times New Roman"/>
                <w:sz w:val="24"/>
                <w:szCs w:val="24"/>
              </w:rPr>
              <w:t>Стихийные бедствия (город будущего)</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45</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Природа: флора и фауна. Проблемы экологии. Защита окружающей среды. Климат, погода. </w:t>
            </w:r>
            <w:r w:rsidRPr="00BE2ED4">
              <w:rPr>
                <w:rFonts w:ascii="Times New Roman" w:hAnsi="Times New Roman" w:cs="Times New Roman"/>
                <w:sz w:val="24"/>
                <w:szCs w:val="24"/>
              </w:rPr>
              <w:t>Стихийные бедствия (проект)</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46</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Природа: флора и фауна. Проблемы экологии. Защита окружающей среды. Климат, погода. </w:t>
            </w:r>
            <w:r w:rsidRPr="00BE2ED4">
              <w:rPr>
                <w:rFonts w:ascii="Times New Roman" w:hAnsi="Times New Roman" w:cs="Times New Roman"/>
                <w:sz w:val="24"/>
                <w:szCs w:val="24"/>
              </w:rPr>
              <w:t>Стихийные бедствия (природные катастрофы)</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47</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Природа: флора и фауна. Проблемы экологии. Защита окружающей среды. Климат, погода. </w:t>
            </w:r>
            <w:r w:rsidRPr="00BE2ED4">
              <w:rPr>
                <w:rFonts w:ascii="Times New Roman" w:hAnsi="Times New Roman" w:cs="Times New Roman"/>
                <w:sz w:val="24"/>
                <w:szCs w:val="24"/>
              </w:rPr>
              <w:t>Стихийные бедствия (молодёжь и защита окружающей среды)</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48</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Природа: флора и фауна. Проблемы экологии. Защита окружающей среды. Климат, погода. </w:t>
            </w:r>
            <w:r w:rsidRPr="00BE2ED4">
              <w:rPr>
                <w:rFonts w:ascii="Times New Roman" w:hAnsi="Times New Roman" w:cs="Times New Roman"/>
                <w:sz w:val="24"/>
                <w:szCs w:val="24"/>
              </w:rPr>
              <w:t>Стихийные бедствия (сортировка мусора)</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49</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Природа: флора и фауна. Проблемы экологии. Защита окружающей среды. Климат, погода (стихийные бедствия)</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50</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Природа: флора и фауна. Проблемы экологии. Защита окружающей среды. Климат, погода. </w:t>
            </w:r>
            <w:r w:rsidRPr="00BE2ED4">
              <w:rPr>
                <w:rFonts w:ascii="Times New Roman" w:hAnsi="Times New Roman" w:cs="Times New Roman"/>
                <w:sz w:val="24"/>
                <w:szCs w:val="24"/>
              </w:rPr>
              <w:t>Стихийные бедствия (бионика)</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51</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Природа: флора и фауна. Проблемы экологии. Защита окружающей среды. Климат, погода. </w:t>
            </w:r>
            <w:r w:rsidRPr="00BE2ED4">
              <w:rPr>
                <w:rFonts w:ascii="Times New Roman" w:hAnsi="Times New Roman" w:cs="Times New Roman"/>
                <w:sz w:val="24"/>
                <w:szCs w:val="24"/>
              </w:rPr>
              <w:t>Стихийные бедствия. Обобщение по теме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52</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Средства массовой информации (телевидение, радио, пресса, Интернет)</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53</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Средства массовой информации (Интернет)</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54</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Средства массовой информации (телевидение, радио)</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55</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proofErr w:type="gramStart"/>
            <w:r w:rsidRPr="00BE2ED4">
              <w:rPr>
                <w:rFonts w:ascii="Times New Roman" w:hAnsi="Times New Roman" w:cs="Times New Roman"/>
                <w:sz w:val="24"/>
                <w:szCs w:val="24"/>
                <w:lang w:val="ru-RU"/>
              </w:rPr>
              <w:t>Средства массовой информации (телевидение, радио, пресса, Интернет) (проект: день без компьютера)</w:t>
            </w:r>
            <w:proofErr w:type="gramEnd"/>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56</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Средства массовой информации (телевидение, радио, пресса, Интернет). </w:t>
            </w:r>
            <w:r w:rsidRPr="00BE2ED4">
              <w:rPr>
                <w:rFonts w:ascii="Times New Roman" w:hAnsi="Times New Roman" w:cs="Times New Roman"/>
                <w:sz w:val="24"/>
                <w:szCs w:val="24"/>
              </w:rPr>
              <w:t>Обобщение по теме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57</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 xml:space="preserve">Родная страна и страна (страны) изучаемого языка. </w:t>
            </w:r>
            <w:proofErr w:type="gramStart"/>
            <w:r w:rsidRPr="00BE2ED4">
              <w:rPr>
                <w:rFonts w:ascii="Times New Roman" w:hAnsi="Times New Roman" w:cs="Times New Roman"/>
                <w:sz w:val="24"/>
                <w:szCs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(культурные особенности)</w:t>
            </w:r>
            <w:proofErr w:type="gramEnd"/>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58</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 xml:space="preserve">Родная страна и страна (страны) изучаемого языка. </w:t>
            </w:r>
            <w:proofErr w:type="gramStart"/>
            <w:r w:rsidRPr="00BE2ED4">
              <w:rPr>
                <w:rFonts w:ascii="Times New Roman" w:hAnsi="Times New Roman" w:cs="Times New Roman"/>
                <w:sz w:val="24"/>
                <w:szCs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(политическое устройство стран изучаемого языка)</w:t>
            </w:r>
            <w:proofErr w:type="gramEnd"/>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59</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 xml:space="preserve">Родная страна и страна (страны) изучаемого языка. </w:t>
            </w:r>
            <w:proofErr w:type="gramStart"/>
            <w:r w:rsidRPr="00BE2ED4">
              <w:rPr>
                <w:rFonts w:ascii="Times New Roman" w:hAnsi="Times New Roman" w:cs="Times New Roman"/>
                <w:sz w:val="24"/>
                <w:szCs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(политические партии стран изучаемого языка)</w:t>
            </w:r>
            <w:proofErr w:type="gramEnd"/>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60</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 xml:space="preserve">Родная страна и страна (страны) изучаемого языка. </w:t>
            </w:r>
            <w:proofErr w:type="gramStart"/>
            <w:r w:rsidRPr="00BE2ED4">
              <w:rPr>
                <w:rFonts w:ascii="Times New Roman" w:hAnsi="Times New Roman" w:cs="Times New Roman"/>
                <w:sz w:val="24"/>
                <w:szCs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(молодёжь и политика)</w:t>
            </w:r>
            <w:proofErr w:type="gramEnd"/>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61</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 xml:space="preserve">Родная страна и страна (страны) изучаемого языка. </w:t>
            </w:r>
            <w:proofErr w:type="gramStart"/>
            <w:r w:rsidRPr="00BE2ED4">
              <w:rPr>
                <w:rFonts w:ascii="Times New Roman" w:hAnsi="Times New Roman" w:cs="Times New Roman"/>
                <w:sz w:val="24"/>
                <w:szCs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(проект)</w:t>
            </w:r>
            <w:proofErr w:type="gramEnd"/>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62</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 xml:space="preserve">Родная страна и страна (страны) изучаемого языка. </w:t>
            </w:r>
            <w:proofErr w:type="gramStart"/>
            <w:r w:rsidRPr="00BE2ED4">
              <w:rPr>
                <w:rFonts w:ascii="Times New Roman" w:hAnsi="Times New Roman" w:cs="Times New Roman"/>
                <w:sz w:val="24"/>
                <w:szCs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63</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 xml:space="preserve">Родная страна и страна (страны) изучаемого языка. </w:t>
            </w:r>
            <w:proofErr w:type="gramStart"/>
            <w:r w:rsidRPr="00BE2ED4">
              <w:rPr>
                <w:rFonts w:ascii="Times New Roman" w:hAnsi="Times New Roman" w:cs="Times New Roman"/>
                <w:sz w:val="24"/>
                <w:szCs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(память поколений)</w:t>
            </w:r>
            <w:proofErr w:type="gramEnd"/>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64</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 xml:space="preserve">Родная страна и страна (страны) изучаемого языка. </w:t>
            </w:r>
            <w:proofErr w:type="gramStart"/>
            <w:r w:rsidRPr="00BE2ED4">
              <w:rPr>
                <w:rFonts w:ascii="Times New Roman" w:hAnsi="Times New Roman" w:cs="Times New Roman"/>
                <w:sz w:val="24"/>
                <w:szCs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(государственное устройство РФ)</w:t>
            </w:r>
            <w:proofErr w:type="gramEnd"/>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65</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w:t>
            </w:r>
            <w:proofErr w:type="gramStart"/>
            <w:r w:rsidRPr="00BE2ED4">
              <w:rPr>
                <w:rFonts w:ascii="Times New Roman" w:hAnsi="Times New Roman" w:cs="Times New Roman"/>
                <w:sz w:val="24"/>
                <w:szCs w:val="24"/>
                <w:lang w:val="ru-RU"/>
              </w:rPr>
              <w:t>)(</w:t>
            </w:r>
            <w:proofErr w:type="gramEnd"/>
            <w:r w:rsidRPr="00BE2ED4">
              <w:rPr>
                <w:rFonts w:ascii="Times New Roman" w:hAnsi="Times New Roman" w:cs="Times New Roman"/>
                <w:sz w:val="24"/>
                <w:szCs w:val="24"/>
                <w:lang w:val="ru-RU"/>
              </w:rPr>
              <w:t>обобщение по теме)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66</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Выдающиеся люди родной страны и страны (стран) изучаемого языка, их вклад в науку и мировую культуру: государственные деятели, писатели, поэты (писатели и поэты)</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67</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Выдающиеся люди родной страны и страны (стран) изучаемого языка, их вклад в науку и мировую культуру: государственные деятели, писатели, поэты (государственные деятели)</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469"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68</w:t>
            </w:r>
          </w:p>
        </w:tc>
        <w:tc>
          <w:tcPr>
            <w:tcW w:w="11290"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Выдающиеся люди родной страны и страны (стран) изучаемого языка, их вклад в науку и мировую культуру: государственные деятели, писатели, поэты (спортсмены)</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1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p>
        </w:tc>
      </w:tr>
      <w:tr w:rsidR="006A544E" w:rsidRPr="00BE2ED4" w:rsidTr="006A544E">
        <w:trPr>
          <w:trHeight w:val="144"/>
        </w:trPr>
        <w:tc>
          <w:tcPr>
            <w:tcW w:w="11759" w:type="dxa"/>
            <w:gridSpan w:val="2"/>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lang w:val="ru-RU"/>
              </w:rPr>
            </w:pPr>
            <w:r w:rsidRPr="00BE2ED4">
              <w:rPr>
                <w:rFonts w:ascii="Times New Roman" w:hAnsi="Times New Roman" w:cs="Times New Roman"/>
                <w:sz w:val="24"/>
                <w:szCs w:val="24"/>
                <w:lang w:val="ru-RU"/>
              </w:rPr>
              <w:t>ОБЩЕЕ КОЛИЧЕСТВО ЧАСОВ ПО ПРОГРАММЕ</w:t>
            </w:r>
          </w:p>
        </w:tc>
        <w:tc>
          <w:tcPr>
            <w:tcW w:w="992"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lang w:val="ru-RU"/>
              </w:rPr>
              <w:t xml:space="preserve"> </w:t>
            </w:r>
            <w:r w:rsidRPr="00BE2ED4">
              <w:rPr>
                <w:rFonts w:ascii="Times New Roman" w:hAnsi="Times New Roman" w:cs="Times New Roman"/>
                <w:sz w:val="24"/>
                <w:szCs w:val="24"/>
              </w:rPr>
              <w:t xml:space="preserve">68 </w:t>
            </w:r>
          </w:p>
        </w:tc>
        <w:tc>
          <w:tcPr>
            <w:tcW w:w="1276" w:type="dxa"/>
            <w:tcBorders>
              <w:top w:val="single" w:sz="6" w:space="0" w:color="000000"/>
              <w:left w:val="single" w:sz="6" w:space="0" w:color="000000"/>
              <w:bottom w:val="single" w:sz="6" w:space="0" w:color="000000"/>
              <w:right w:val="single" w:sz="6" w:space="0" w:color="000000"/>
            </w:tcBorders>
            <w:vAlign w:val="center"/>
          </w:tcPr>
          <w:p w:rsidR="006A544E" w:rsidRPr="00BE2ED4" w:rsidRDefault="006A544E" w:rsidP="006A544E">
            <w:pPr>
              <w:rPr>
                <w:rFonts w:ascii="Times New Roman" w:hAnsi="Times New Roman" w:cs="Times New Roman"/>
                <w:sz w:val="24"/>
                <w:szCs w:val="24"/>
              </w:rPr>
            </w:pPr>
            <w:r w:rsidRPr="00BE2ED4">
              <w:rPr>
                <w:rFonts w:ascii="Times New Roman" w:hAnsi="Times New Roman" w:cs="Times New Roman"/>
                <w:sz w:val="24"/>
                <w:szCs w:val="24"/>
              </w:rPr>
              <w:t xml:space="preserve"> 2 </w:t>
            </w:r>
          </w:p>
        </w:tc>
      </w:tr>
    </w:tbl>
    <w:p w:rsidR="009B2154" w:rsidRPr="00BE2ED4" w:rsidRDefault="009B2154" w:rsidP="006A544E">
      <w:pPr>
        <w:rPr>
          <w:rFonts w:ascii="Times New Roman" w:hAnsi="Times New Roman" w:cs="Times New Roman"/>
          <w:sz w:val="24"/>
          <w:szCs w:val="24"/>
          <w:lang w:val="ru-RU"/>
        </w:rPr>
        <w:sectPr w:rsidR="009B2154" w:rsidRPr="00BE2ED4">
          <w:pgSz w:w="16383" w:h="11906" w:orient="landscape"/>
          <w:pgMar w:top="1440" w:right="1440" w:bottom="1440" w:left="1440" w:header="0" w:footer="0" w:gutter="0"/>
          <w:cols w:space="720"/>
          <w:formProt w:val="0"/>
          <w:docGrid w:linePitch="100" w:charSpace="4096"/>
        </w:sectPr>
      </w:pPr>
    </w:p>
    <w:p w:rsidR="006A544E" w:rsidRPr="00BE2ED4" w:rsidRDefault="006A544E" w:rsidP="006A544E">
      <w:pPr>
        <w:rPr>
          <w:rFonts w:ascii="Times New Roman" w:eastAsia="Times New Roman" w:hAnsi="Times New Roman" w:cs="Times New Roman"/>
          <w:bCs/>
          <w:sz w:val="28"/>
          <w:szCs w:val="28"/>
          <w:lang w:val="ru-RU"/>
        </w:rPr>
      </w:pPr>
      <w:bookmarkStart w:id="17" w:name="block-45414800"/>
      <w:bookmarkStart w:id="18" w:name="block-45414801_Копия_1"/>
      <w:bookmarkEnd w:id="17"/>
      <w:bookmarkEnd w:id="18"/>
      <w:r w:rsidRPr="00BE2ED4">
        <w:rPr>
          <w:rFonts w:ascii="Times New Roman" w:eastAsia="Times New Roman" w:hAnsi="Times New Roman" w:cs="Times New Roman"/>
          <w:bCs/>
          <w:sz w:val="28"/>
          <w:szCs w:val="28"/>
          <w:lang w:val="ru-RU"/>
        </w:rPr>
        <w:t>УЧЕБНО-МЕТОДИЧЕСКОЕ ОБЕСПЕЧЕНИЕ ОБРАЗОВАТЕЛЬНОГО ПРОЦЕССА</w:t>
      </w:r>
    </w:p>
    <w:p w:rsidR="006A544E" w:rsidRPr="00BE2ED4" w:rsidRDefault="006A544E" w:rsidP="006A544E">
      <w:pPr>
        <w:rPr>
          <w:rFonts w:ascii="Times New Roman" w:eastAsia="Times New Roman" w:hAnsi="Times New Roman" w:cs="Times New Roman"/>
          <w:sz w:val="28"/>
          <w:szCs w:val="28"/>
          <w:lang w:val="ru-RU"/>
        </w:rPr>
      </w:pPr>
      <w:r w:rsidRPr="00BE2ED4">
        <w:rPr>
          <w:rFonts w:ascii="Times New Roman" w:eastAsia="Times New Roman" w:hAnsi="Times New Roman" w:cs="Times New Roman"/>
          <w:bCs/>
          <w:sz w:val="28"/>
          <w:szCs w:val="28"/>
          <w:lang w:val="ru-RU"/>
        </w:rPr>
        <w:t>ОБЯЗАТЕЛЬНЫЕ УЧЕБНЫЕ МАТЕРИАЛЫ ДЛЯ УЧЕНИКА</w:t>
      </w:r>
    </w:p>
    <w:p w:rsidR="006A544E" w:rsidRPr="00BE2ED4" w:rsidRDefault="006A544E" w:rsidP="006A544E">
      <w:pPr>
        <w:rPr>
          <w:rFonts w:ascii="Times New Roman" w:eastAsia="Calibri" w:hAnsi="Times New Roman" w:cs="Times New Roman"/>
          <w:sz w:val="28"/>
          <w:szCs w:val="28"/>
          <w:lang w:val="ru-RU"/>
        </w:rPr>
      </w:pPr>
      <w:proofErr w:type="gramStart"/>
      <w:r w:rsidRPr="00BE2ED4">
        <w:rPr>
          <w:rFonts w:ascii="Times New Roman" w:eastAsia="Times New Roman" w:hAnsi="Times New Roman" w:cs="Times New Roman"/>
          <w:sz w:val="28"/>
          <w:szCs w:val="28"/>
          <w:lang w:val="ru-RU"/>
        </w:rPr>
        <w:t>• Немецкий язык, 7 класс/ Бим И.Л., Садомова Л.В., Акционерное общество «Издательство «Просвещение»</w:t>
      </w:r>
      <w:r w:rsidRPr="00BE2ED4">
        <w:rPr>
          <w:rFonts w:ascii="Times New Roman" w:eastAsia="Calibri" w:hAnsi="Times New Roman" w:cs="Times New Roman"/>
          <w:sz w:val="28"/>
          <w:szCs w:val="28"/>
          <w:lang w:val="ru-RU"/>
        </w:rPr>
        <w:br/>
      </w:r>
      <w:r w:rsidRPr="00BE2ED4">
        <w:rPr>
          <w:rFonts w:ascii="Times New Roman" w:eastAsia="Times New Roman" w:hAnsi="Times New Roman" w:cs="Times New Roman"/>
          <w:sz w:val="28"/>
          <w:szCs w:val="28"/>
          <w:lang w:val="ru-RU"/>
        </w:rPr>
        <w:t xml:space="preserve"> • Немецкий язык, 8 класс/ Бим И.Л., Садомова Л.В., Крылова Ж.Я. и др., Акционерное общество «Издательство «Просвещение»</w:t>
      </w:r>
      <w:r w:rsidRPr="00BE2ED4">
        <w:rPr>
          <w:rFonts w:ascii="Times New Roman" w:eastAsia="Calibri" w:hAnsi="Times New Roman" w:cs="Times New Roman"/>
          <w:sz w:val="28"/>
          <w:szCs w:val="28"/>
          <w:lang w:val="ru-RU"/>
        </w:rPr>
        <w:br/>
      </w:r>
      <w:r w:rsidRPr="00BE2ED4">
        <w:rPr>
          <w:rFonts w:ascii="Times New Roman" w:eastAsia="Times New Roman" w:hAnsi="Times New Roman" w:cs="Times New Roman"/>
          <w:sz w:val="28"/>
          <w:szCs w:val="28"/>
          <w:lang w:val="ru-RU"/>
        </w:rPr>
        <w:t xml:space="preserve"> • Немецкий язык, 9 класс/ Бим И.Л., Садомова Л.В., Акционерное общество «Издательство «Просвещение»</w:t>
      </w:r>
      <w:r w:rsidRPr="00BE2ED4">
        <w:rPr>
          <w:rFonts w:ascii="Times New Roman" w:eastAsia="Calibri" w:hAnsi="Times New Roman" w:cs="Times New Roman"/>
          <w:sz w:val="28"/>
          <w:szCs w:val="28"/>
          <w:lang w:val="ru-RU"/>
        </w:rPr>
        <w:br/>
      </w:r>
      <w:r w:rsidRPr="00BE2ED4">
        <w:rPr>
          <w:rFonts w:ascii="Times New Roman" w:eastAsia="Times New Roman" w:hAnsi="Times New Roman" w:cs="Times New Roman"/>
          <w:sz w:val="28"/>
          <w:szCs w:val="28"/>
          <w:lang w:val="ru-RU"/>
        </w:rPr>
        <w:t xml:space="preserve"> • Немецкий язык: 6 класс: учебник: в 2 частях;</w:t>
      </w:r>
      <w:proofErr w:type="gramEnd"/>
      <w:r w:rsidRPr="00BE2ED4">
        <w:rPr>
          <w:rFonts w:ascii="Times New Roman" w:eastAsia="Times New Roman" w:hAnsi="Times New Roman" w:cs="Times New Roman"/>
          <w:sz w:val="28"/>
          <w:szCs w:val="28"/>
          <w:lang w:val="ru-RU"/>
        </w:rPr>
        <w:t xml:space="preserve"> 17-е издание, переработанное, 6 класс/ Бим И.Л., Садомова Л.В., Санникова Л.М., Акционерное общество «Издательство «Просвещение»</w:t>
      </w:r>
      <w:r w:rsidRPr="00BE2ED4">
        <w:rPr>
          <w:rFonts w:ascii="Times New Roman" w:eastAsia="Calibri" w:hAnsi="Times New Roman" w:cs="Times New Roman"/>
          <w:sz w:val="28"/>
          <w:szCs w:val="28"/>
          <w:lang w:val="ru-RU"/>
        </w:rPr>
        <w:br/>
      </w:r>
      <w:r w:rsidRPr="00BE2ED4">
        <w:rPr>
          <w:rFonts w:ascii="Times New Roman" w:eastAsia="Times New Roman" w:hAnsi="Times New Roman" w:cs="Times New Roman"/>
          <w:sz w:val="28"/>
          <w:szCs w:val="28"/>
          <w:lang w:val="ru-RU"/>
        </w:rPr>
        <w:t xml:space="preserve"> • Немецкий язык: 5-й класс: учебник; 14-е издание, переработанное, 5 класс/ Бим И.Л., Рыжова Л.И., Акционерное общество «Издательство «Просвещение»</w:t>
      </w:r>
    </w:p>
    <w:p w:rsidR="006A544E" w:rsidRPr="00BE2ED4" w:rsidRDefault="006A544E" w:rsidP="006A544E">
      <w:pPr>
        <w:rPr>
          <w:rFonts w:ascii="Times New Roman" w:eastAsia="Times New Roman" w:hAnsi="Times New Roman" w:cs="Times New Roman"/>
          <w:sz w:val="28"/>
          <w:szCs w:val="28"/>
          <w:lang w:val="ru-RU"/>
        </w:rPr>
      </w:pPr>
      <w:r w:rsidRPr="00BE2ED4">
        <w:rPr>
          <w:rFonts w:ascii="Times New Roman" w:eastAsia="Times New Roman" w:hAnsi="Times New Roman" w:cs="Times New Roman"/>
          <w:bCs/>
          <w:sz w:val="28"/>
          <w:szCs w:val="28"/>
          <w:lang w:val="ru-RU"/>
        </w:rPr>
        <w:t>МЕТОДИЧЕСКИЕ МАТЕРИАЛЫ ДЛЯ УЧИТЕЛЯ</w:t>
      </w:r>
    </w:p>
    <w:p w:rsidR="006A544E" w:rsidRPr="00BE2ED4" w:rsidRDefault="006A544E" w:rsidP="006A544E">
      <w:pPr>
        <w:rPr>
          <w:rFonts w:ascii="Times New Roman" w:eastAsia="Times New Roman" w:hAnsi="Times New Roman" w:cs="Times New Roman"/>
          <w:sz w:val="28"/>
          <w:szCs w:val="28"/>
          <w:lang w:val="ru-RU"/>
        </w:rPr>
      </w:pPr>
      <w:r w:rsidRPr="00BE2ED4">
        <w:rPr>
          <w:rFonts w:ascii="Times New Roman" w:eastAsia="Times New Roman" w:hAnsi="Times New Roman" w:cs="Times New Roman"/>
          <w:sz w:val="28"/>
          <w:szCs w:val="28"/>
          <w:lang w:val="ru-RU"/>
        </w:rPr>
        <w:t>М</w:t>
      </w:r>
      <w:r w:rsidRPr="00BE2ED4">
        <w:rPr>
          <w:rFonts w:ascii="Times New Roman" w:eastAsia="Times New Roman" w:hAnsi="Times New Roman" w:cs="Times New Roman"/>
          <w:sz w:val="28"/>
          <w:szCs w:val="28"/>
          <w:lang w:val="ru-RU"/>
        </w:rPr>
        <w:t>етодические рекомендации к учебникам</w:t>
      </w:r>
    </w:p>
    <w:p w:rsidR="006A544E" w:rsidRPr="00BE2ED4" w:rsidRDefault="006A544E" w:rsidP="006A544E">
      <w:pPr>
        <w:rPr>
          <w:rFonts w:ascii="Times New Roman" w:hAnsi="Times New Roman" w:cs="Times New Roman"/>
          <w:sz w:val="28"/>
          <w:szCs w:val="28"/>
          <w:lang w:val="ru-RU"/>
        </w:rPr>
      </w:pPr>
      <w:r w:rsidRPr="00BE2ED4">
        <w:rPr>
          <w:rFonts w:ascii="Times New Roman" w:eastAsia="Times New Roman" w:hAnsi="Times New Roman" w:cs="Times New Roman"/>
          <w:bCs/>
          <w:sz w:val="28"/>
          <w:szCs w:val="28"/>
          <w:lang w:val="ru-RU"/>
        </w:rPr>
        <w:t>ЦИФРОВЫЕ ОБРАЗОВАТЕЛЬНЫЕ РЕСУРСЫ И РЕСУРСЫ СЕТИ ИНТЕРНЕТ</w:t>
      </w:r>
    </w:p>
    <w:p w:rsidR="006A544E" w:rsidRPr="00BE2ED4" w:rsidRDefault="006A544E" w:rsidP="006A544E">
      <w:pPr>
        <w:rPr>
          <w:rFonts w:ascii="Times New Roman" w:eastAsia="Calibri" w:hAnsi="Times New Roman" w:cs="Times New Roman"/>
          <w:sz w:val="28"/>
          <w:szCs w:val="28"/>
          <w:lang w:val="ru-RU"/>
        </w:rPr>
      </w:pPr>
      <w:hyperlink r:id="rId444" w:history="1">
        <w:r w:rsidRPr="00BE2ED4">
          <w:rPr>
            <w:rStyle w:val="a8"/>
            <w:rFonts w:ascii="Times New Roman" w:eastAsia="Times New Roman" w:hAnsi="Times New Roman" w:cs="Times New Roman"/>
            <w:sz w:val="28"/>
            <w:szCs w:val="28"/>
          </w:rPr>
          <w:t>https</w:t>
        </w:r>
        <w:r w:rsidRPr="00BE2ED4">
          <w:rPr>
            <w:rStyle w:val="a8"/>
            <w:rFonts w:ascii="Times New Roman" w:eastAsia="Times New Roman" w:hAnsi="Times New Roman" w:cs="Times New Roman"/>
            <w:sz w:val="28"/>
            <w:szCs w:val="28"/>
            <w:lang w:val="ru-RU"/>
          </w:rPr>
          <w:t>://</w:t>
        </w:r>
        <w:r w:rsidRPr="00BE2ED4">
          <w:rPr>
            <w:rStyle w:val="a8"/>
            <w:rFonts w:ascii="Times New Roman" w:eastAsia="Times New Roman" w:hAnsi="Times New Roman" w:cs="Times New Roman"/>
            <w:sz w:val="28"/>
            <w:szCs w:val="28"/>
          </w:rPr>
          <w:t>resh</w:t>
        </w:r>
        <w:r w:rsidRPr="00BE2ED4">
          <w:rPr>
            <w:rStyle w:val="a8"/>
            <w:rFonts w:ascii="Times New Roman" w:eastAsia="Times New Roman" w:hAnsi="Times New Roman" w:cs="Times New Roman"/>
            <w:sz w:val="28"/>
            <w:szCs w:val="28"/>
            <w:lang w:val="ru-RU"/>
          </w:rPr>
          <w:t>.</w:t>
        </w:r>
        <w:r w:rsidRPr="00BE2ED4">
          <w:rPr>
            <w:rStyle w:val="a8"/>
            <w:rFonts w:ascii="Times New Roman" w:eastAsia="Times New Roman" w:hAnsi="Times New Roman" w:cs="Times New Roman"/>
            <w:sz w:val="28"/>
            <w:szCs w:val="28"/>
          </w:rPr>
          <w:t>edu</w:t>
        </w:r>
        <w:r w:rsidRPr="00BE2ED4">
          <w:rPr>
            <w:rStyle w:val="a8"/>
            <w:rFonts w:ascii="Times New Roman" w:eastAsia="Times New Roman" w:hAnsi="Times New Roman" w:cs="Times New Roman"/>
            <w:sz w:val="28"/>
            <w:szCs w:val="28"/>
            <w:lang w:val="ru-RU"/>
          </w:rPr>
          <w:t>.</w:t>
        </w:r>
        <w:r w:rsidRPr="00BE2ED4">
          <w:rPr>
            <w:rStyle w:val="a8"/>
            <w:rFonts w:ascii="Times New Roman" w:eastAsia="Times New Roman" w:hAnsi="Times New Roman" w:cs="Times New Roman"/>
            <w:sz w:val="28"/>
            <w:szCs w:val="28"/>
          </w:rPr>
          <w:t>ru</w:t>
        </w:r>
        <w:r w:rsidRPr="00BE2ED4">
          <w:rPr>
            <w:rStyle w:val="a8"/>
            <w:rFonts w:ascii="Times New Roman" w:eastAsia="Times New Roman" w:hAnsi="Times New Roman" w:cs="Times New Roman"/>
            <w:sz w:val="28"/>
            <w:szCs w:val="28"/>
            <w:lang w:val="ru-RU"/>
          </w:rPr>
          <w:t>/</w:t>
        </w:r>
        <w:r w:rsidRPr="00BE2ED4">
          <w:rPr>
            <w:rStyle w:val="a8"/>
            <w:rFonts w:ascii="Times New Roman" w:eastAsia="Times New Roman" w:hAnsi="Times New Roman" w:cs="Times New Roman"/>
            <w:sz w:val="28"/>
            <w:szCs w:val="28"/>
          </w:rPr>
          <w:t>subject</w:t>
        </w:r>
        <w:r w:rsidRPr="00BE2ED4">
          <w:rPr>
            <w:rStyle w:val="a8"/>
            <w:rFonts w:ascii="Times New Roman" w:eastAsia="Times New Roman" w:hAnsi="Times New Roman" w:cs="Times New Roman"/>
            <w:sz w:val="28"/>
            <w:szCs w:val="28"/>
            <w:lang w:val="ru-RU"/>
          </w:rPr>
          <w:t>/10/</w:t>
        </w:r>
      </w:hyperlink>
      <w:r w:rsidRPr="00BE2ED4">
        <w:rPr>
          <w:rFonts w:ascii="Times New Roman" w:eastAsia="Calibri" w:hAnsi="Times New Roman" w:cs="Times New Roman"/>
          <w:sz w:val="28"/>
          <w:szCs w:val="28"/>
          <w:lang w:val="ru-RU"/>
        </w:rPr>
        <w:br/>
      </w:r>
      <w:r w:rsidRPr="00BE2ED4">
        <w:rPr>
          <w:rFonts w:ascii="Times New Roman" w:eastAsia="Times New Roman" w:hAnsi="Times New Roman" w:cs="Times New Roman"/>
          <w:sz w:val="28"/>
          <w:szCs w:val="28"/>
          <w:lang w:val="ru-RU"/>
        </w:rPr>
        <w:t xml:space="preserve"> </w:t>
      </w:r>
      <w:hyperlink r:id="rId445" w:history="1">
        <w:r w:rsidRPr="00BE2ED4">
          <w:rPr>
            <w:rStyle w:val="a8"/>
            <w:rFonts w:ascii="Times New Roman" w:eastAsia="Times New Roman" w:hAnsi="Times New Roman" w:cs="Times New Roman"/>
            <w:sz w:val="28"/>
            <w:szCs w:val="28"/>
          </w:rPr>
          <w:t>https</w:t>
        </w:r>
        <w:r w:rsidRPr="00BE2ED4">
          <w:rPr>
            <w:rStyle w:val="a8"/>
            <w:rFonts w:ascii="Times New Roman" w:eastAsia="Times New Roman" w:hAnsi="Times New Roman" w:cs="Times New Roman"/>
            <w:sz w:val="28"/>
            <w:szCs w:val="28"/>
            <w:lang w:val="ru-RU"/>
          </w:rPr>
          <w:t>://</w:t>
        </w:r>
        <w:r w:rsidRPr="00BE2ED4">
          <w:rPr>
            <w:rStyle w:val="a8"/>
            <w:rFonts w:ascii="Times New Roman" w:eastAsia="Times New Roman" w:hAnsi="Times New Roman" w:cs="Times New Roman"/>
            <w:sz w:val="28"/>
            <w:szCs w:val="28"/>
          </w:rPr>
          <w:t>videouroki</w:t>
        </w:r>
        <w:r w:rsidRPr="00BE2ED4">
          <w:rPr>
            <w:rStyle w:val="a8"/>
            <w:rFonts w:ascii="Times New Roman" w:eastAsia="Times New Roman" w:hAnsi="Times New Roman" w:cs="Times New Roman"/>
            <w:sz w:val="28"/>
            <w:szCs w:val="28"/>
            <w:lang w:val="ru-RU"/>
          </w:rPr>
          <w:t>.</w:t>
        </w:r>
        <w:r w:rsidRPr="00BE2ED4">
          <w:rPr>
            <w:rStyle w:val="a8"/>
            <w:rFonts w:ascii="Times New Roman" w:eastAsia="Times New Roman" w:hAnsi="Times New Roman" w:cs="Times New Roman"/>
            <w:sz w:val="28"/>
            <w:szCs w:val="28"/>
          </w:rPr>
          <w:t>net</w:t>
        </w:r>
        <w:r w:rsidRPr="00BE2ED4">
          <w:rPr>
            <w:rStyle w:val="a8"/>
            <w:rFonts w:ascii="Times New Roman" w:eastAsia="Times New Roman" w:hAnsi="Times New Roman" w:cs="Times New Roman"/>
            <w:sz w:val="28"/>
            <w:szCs w:val="28"/>
            <w:lang w:val="ru-RU"/>
          </w:rPr>
          <w:t>/</w:t>
        </w:r>
        <w:r w:rsidRPr="00BE2ED4">
          <w:rPr>
            <w:rStyle w:val="a8"/>
            <w:rFonts w:ascii="Times New Roman" w:eastAsia="Times New Roman" w:hAnsi="Times New Roman" w:cs="Times New Roman"/>
            <w:sz w:val="28"/>
            <w:szCs w:val="28"/>
          </w:rPr>
          <w:t>video</w:t>
        </w:r>
        <w:r w:rsidRPr="00BE2ED4">
          <w:rPr>
            <w:rStyle w:val="a8"/>
            <w:rFonts w:ascii="Times New Roman" w:eastAsia="Times New Roman" w:hAnsi="Times New Roman" w:cs="Times New Roman"/>
            <w:sz w:val="28"/>
            <w:szCs w:val="28"/>
            <w:lang w:val="ru-RU"/>
          </w:rPr>
          <w:t>/</w:t>
        </w:r>
        <w:r w:rsidRPr="00BE2ED4">
          <w:rPr>
            <w:rStyle w:val="a8"/>
            <w:rFonts w:ascii="Times New Roman" w:eastAsia="Times New Roman" w:hAnsi="Times New Roman" w:cs="Times New Roman"/>
            <w:sz w:val="28"/>
            <w:szCs w:val="28"/>
          </w:rPr>
          <w:t>nemeckiy</w:t>
        </w:r>
        <w:r w:rsidRPr="00BE2ED4">
          <w:rPr>
            <w:rStyle w:val="a8"/>
            <w:rFonts w:ascii="Times New Roman" w:eastAsia="Times New Roman" w:hAnsi="Times New Roman" w:cs="Times New Roman"/>
            <w:sz w:val="28"/>
            <w:szCs w:val="28"/>
            <w:lang w:val="ru-RU"/>
          </w:rPr>
          <w:t>/</w:t>
        </w:r>
      </w:hyperlink>
      <w:r w:rsidRPr="00BE2ED4">
        <w:rPr>
          <w:rFonts w:ascii="Times New Roman" w:eastAsia="Calibri" w:hAnsi="Times New Roman" w:cs="Times New Roman"/>
          <w:sz w:val="28"/>
          <w:szCs w:val="28"/>
          <w:lang w:val="ru-RU"/>
        </w:rPr>
        <w:br/>
      </w:r>
    </w:p>
    <w:p w:rsidR="006A544E" w:rsidRPr="00BE2ED4" w:rsidRDefault="006A544E" w:rsidP="006A544E">
      <w:pPr>
        <w:rPr>
          <w:rFonts w:ascii="Times New Roman" w:eastAsia="Calibri" w:hAnsi="Times New Roman" w:cs="Times New Roman"/>
          <w:sz w:val="24"/>
          <w:szCs w:val="24"/>
          <w:lang w:val="ru-RU"/>
        </w:rPr>
      </w:pPr>
    </w:p>
    <w:p w:rsidR="006A544E" w:rsidRPr="00BE2ED4" w:rsidRDefault="006A544E" w:rsidP="006A544E">
      <w:pPr>
        <w:rPr>
          <w:rFonts w:ascii="Times New Roman" w:eastAsia="Calibri" w:hAnsi="Times New Roman" w:cs="Times New Roman"/>
          <w:sz w:val="24"/>
          <w:szCs w:val="24"/>
          <w:lang w:val="ru-RU"/>
        </w:rPr>
      </w:pPr>
    </w:p>
    <w:p w:rsidR="006A544E" w:rsidRPr="00BE2ED4" w:rsidRDefault="006A544E" w:rsidP="006A544E">
      <w:pPr>
        <w:rPr>
          <w:rFonts w:ascii="Times New Roman" w:hAnsi="Times New Roman" w:cs="Times New Roman"/>
          <w:sz w:val="24"/>
          <w:szCs w:val="24"/>
          <w:lang w:val="ru-RU"/>
        </w:rPr>
      </w:pPr>
    </w:p>
    <w:p w:rsidR="009B2154" w:rsidRPr="00BE2ED4" w:rsidRDefault="009B2154" w:rsidP="006A544E">
      <w:pPr>
        <w:rPr>
          <w:rFonts w:ascii="Times New Roman" w:hAnsi="Times New Roman" w:cs="Times New Roman"/>
          <w:sz w:val="24"/>
          <w:szCs w:val="24"/>
          <w:lang w:val="ru-RU"/>
        </w:rPr>
        <w:sectPr w:rsidR="009B2154" w:rsidRPr="00BE2ED4">
          <w:pgSz w:w="11906" w:h="16383"/>
          <w:pgMar w:top="1440" w:right="1440" w:bottom="1440" w:left="1440" w:header="0" w:footer="0" w:gutter="0"/>
          <w:cols w:space="720"/>
          <w:formProt w:val="0"/>
          <w:docGrid w:linePitch="100" w:charSpace="4096"/>
        </w:sectPr>
      </w:pPr>
    </w:p>
    <w:p w:rsidR="009B2154" w:rsidRPr="00BE2ED4" w:rsidRDefault="009B2154" w:rsidP="006A544E">
      <w:pPr>
        <w:rPr>
          <w:rFonts w:ascii="Times New Roman" w:hAnsi="Times New Roman" w:cs="Times New Roman"/>
          <w:sz w:val="24"/>
          <w:szCs w:val="24"/>
          <w:lang w:val="ru-RU"/>
        </w:rPr>
      </w:pPr>
      <w:bookmarkStart w:id="19" w:name="block-45414801"/>
      <w:bookmarkEnd w:id="19"/>
    </w:p>
    <w:sectPr w:rsidR="009B2154" w:rsidRPr="00BE2ED4" w:rsidSect="009B2154">
      <w:pgSz w:w="11906" w:h="16838"/>
      <w:pgMar w:top="1440" w:right="1440" w:bottom="1440" w:left="1440"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Segoe UI Symbol">
    <w:panose1 w:val="020B0502040204020203"/>
    <w:charset w:val="00"/>
    <w:family w:val="swiss"/>
    <w:pitch w:val="variable"/>
    <w:sig w:usb0="8000006F" w:usb1="1200FBEF" w:usb2="0004C000" w:usb3="00000000" w:csb0="00000001"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95121"/>
    <w:multiLevelType w:val="multilevel"/>
    <w:tmpl w:val="3488AAB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167A6DD0"/>
    <w:multiLevelType w:val="multilevel"/>
    <w:tmpl w:val="C2C2000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37FA24A4"/>
    <w:multiLevelType w:val="multilevel"/>
    <w:tmpl w:val="E74E4C3C"/>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45870596"/>
    <w:multiLevelType w:val="multilevel"/>
    <w:tmpl w:val="0A5A83FC"/>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4FC27C46"/>
    <w:multiLevelType w:val="multilevel"/>
    <w:tmpl w:val="DA300AC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67BE2137"/>
    <w:multiLevelType w:val="multilevel"/>
    <w:tmpl w:val="08D895A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7D0A4BD9"/>
    <w:multiLevelType w:val="multilevel"/>
    <w:tmpl w:val="36BC2532"/>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7ED45BB9"/>
    <w:multiLevelType w:val="multilevel"/>
    <w:tmpl w:val="27449E7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7F50078E"/>
    <w:multiLevelType w:val="multilevel"/>
    <w:tmpl w:val="014C3A4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
  </w:num>
  <w:num w:numId="2">
    <w:abstractNumId w:val="0"/>
  </w:num>
  <w:num w:numId="3">
    <w:abstractNumId w:val="5"/>
  </w:num>
  <w:num w:numId="4">
    <w:abstractNumId w:val="3"/>
  </w:num>
  <w:num w:numId="5">
    <w:abstractNumId w:val="7"/>
  </w:num>
  <w:num w:numId="6">
    <w:abstractNumId w:val="4"/>
  </w:num>
  <w:num w:numId="7">
    <w:abstractNumId w:val="6"/>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autoHyphenation/>
  <w:characterSpacingControl w:val="doNotCompress"/>
  <w:savePreviewPicture/>
  <w:compat>
    <w:compatSetting w:name="compatibilityMode" w:uri="http://schemas.microsoft.com/office/word" w:val="12"/>
  </w:compat>
  <w:rsids>
    <w:rsidRoot w:val="009B2154"/>
    <w:rsid w:val="0035502D"/>
    <w:rsid w:val="00462B37"/>
    <w:rsid w:val="005556A4"/>
    <w:rsid w:val="0061316E"/>
    <w:rsid w:val="006A544E"/>
    <w:rsid w:val="007C1E73"/>
    <w:rsid w:val="009B2154"/>
    <w:rsid w:val="00A2387E"/>
    <w:rsid w:val="00A23DCF"/>
    <w:rsid w:val="00B633DF"/>
    <w:rsid w:val="00BE2ED4"/>
    <w:rsid w:val="00C81214"/>
    <w:rsid w:val="00D93902"/>
    <w:rsid w:val="00DA3566"/>
    <w:rsid w:val="00F26D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Emphasis" w:semiHidden="0" w:uiPriority="20" w:unhideWhenUsed="0" w:qFormat="1"/>
    <w:lsdException w:name="Table Grid" w:semiHidden="0" w:uiPriority="59" w:unhideWhenUsed="0"/>
  </w:latentStyles>
  <w:style w:type="paragraph" w:default="1" w:styleId="a">
    <w:name w:val="Normal"/>
    <w:qFormat/>
    <w:rsid w:val="004A3277"/>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link w:val="Heading1Char"/>
    <w:uiPriority w:val="9"/>
    <w:qFormat/>
    <w:rsid w:val="00841CD9"/>
    <w:pPr>
      <w:keepNext/>
      <w:keepLines/>
      <w:spacing w:before="480"/>
      <w:outlineLvl w:val="0"/>
    </w:pPr>
    <w:rPr>
      <w:rFonts w:asciiTheme="majorHAnsi" w:eastAsiaTheme="majorEastAsia" w:hAnsiTheme="majorHAnsi" w:cstheme="majorBidi"/>
      <w:b/>
      <w:bCs/>
      <w:color w:val="117A02" w:themeColor="accent1" w:themeShade="BF"/>
      <w:sz w:val="28"/>
      <w:szCs w:val="28"/>
    </w:rPr>
  </w:style>
  <w:style w:type="paragraph" w:customStyle="1" w:styleId="21">
    <w:name w:val="Заголовок 21"/>
    <w:basedOn w:val="a"/>
    <w:next w:val="a"/>
    <w:link w:val="Heading2Char"/>
    <w:uiPriority w:val="9"/>
    <w:unhideWhenUsed/>
    <w:qFormat/>
    <w:rsid w:val="00841CD9"/>
    <w:pPr>
      <w:keepNext/>
      <w:keepLines/>
      <w:spacing w:before="200"/>
      <w:outlineLvl w:val="1"/>
    </w:pPr>
    <w:rPr>
      <w:rFonts w:asciiTheme="majorHAnsi" w:eastAsiaTheme="majorEastAsia" w:hAnsiTheme="majorHAnsi" w:cstheme="majorBidi"/>
      <w:b/>
      <w:bCs/>
      <w:color w:val="18A303" w:themeColor="accent1"/>
      <w:sz w:val="26"/>
      <w:szCs w:val="26"/>
    </w:rPr>
  </w:style>
  <w:style w:type="paragraph" w:customStyle="1" w:styleId="31">
    <w:name w:val="Заголовок 31"/>
    <w:basedOn w:val="a"/>
    <w:next w:val="a"/>
    <w:link w:val="Heading3Char"/>
    <w:uiPriority w:val="9"/>
    <w:unhideWhenUsed/>
    <w:qFormat/>
    <w:rsid w:val="00841CD9"/>
    <w:pPr>
      <w:keepNext/>
      <w:keepLines/>
      <w:spacing w:before="200"/>
      <w:outlineLvl w:val="2"/>
    </w:pPr>
    <w:rPr>
      <w:rFonts w:asciiTheme="majorHAnsi" w:eastAsiaTheme="majorEastAsia" w:hAnsiTheme="majorHAnsi" w:cstheme="majorBidi"/>
      <w:b/>
      <w:bCs/>
      <w:color w:val="18A303" w:themeColor="accent1"/>
    </w:rPr>
  </w:style>
  <w:style w:type="paragraph" w:customStyle="1" w:styleId="41">
    <w:name w:val="Заголовок 41"/>
    <w:basedOn w:val="a"/>
    <w:next w:val="a"/>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18A303" w:themeColor="accent1"/>
    </w:rPr>
  </w:style>
  <w:style w:type="character" w:customStyle="1" w:styleId="HeaderChar">
    <w:name w:val="Header Char"/>
    <w:basedOn w:val="a0"/>
    <w:link w:val="1"/>
    <w:uiPriority w:val="99"/>
    <w:qFormat/>
    <w:rsid w:val="00841CD9"/>
  </w:style>
  <w:style w:type="character" w:customStyle="1" w:styleId="Heading1Char">
    <w:name w:val="Heading 1 Char"/>
    <w:basedOn w:val="a0"/>
    <w:link w:val="11"/>
    <w:uiPriority w:val="9"/>
    <w:qFormat/>
    <w:rsid w:val="00841CD9"/>
    <w:rPr>
      <w:rFonts w:asciiTheme="majorHAnsi" w:eastAsiaTheme="majorEastAsia" w:hAnsiTheme="majorHAnsi" w:cstheme="majorBidi"/>
      <w:b/>
      <w:bCs/>
      <w:color w:val="117A02" w:themeColor="accent1" w:themeShade="BF"/>
      <w:sz w:val="28"/>
      <w:szCs w:val="28"/>
    </w:rPr>
  </w:style>
  <w:style w:type="character" w:customStyle="1" w:styleId="Heading2Char">
    <w:name w:val="Heading 2 Char"/>
    <w:basedOn w:val="a0"/>
    <w:link w:val="21"/>
    <w:uiPriority w:val="9"/>
    <w:qFormat/>
    <w:rsid w:val="00841CD9"/>
    <w:rPr>
      <w:rFonts w:asciiTheme="majorHAnsi" w:eastAsiaTheme="majorEastAsia" w:hAnsiTheme="majorHAnsi" w:cstheme="majorBidi"/>
      <w:b/>
      <w:bCs/>
      <w:color w:val="18A303" w:themeColor="accent1"/>
      <w:sz w:val="26"/>
      <w:szCs w:val="26"/>
    </w:rPr>
  </w:style>
  <w:style w:type="character" w:customStyle="1" w:styleId="Heading3Char">
    <w:name w:val="Heading 3 Char"/>
    <w:basedOn w:val="a0"/>
    <w:link w:val="31"/>
    <w:uiPriority w:val="9"/>
    <w:qFormat/>
    <w:rsid w:val="00841CD9"/>
    <w:rPr>
      <w:rFonts w:asciiTheme="majorHAnsi" w:eastAsiaTheme="majorEastAsia" w:hAnsiTheme="majorHAnsi" w:cstheme="majorBidi"/>
      <w:b/>
      <w:bCs/>
      <w:color w:val="18A303" w:themeColor="accent1"/>
    </w:rPr>
  </w:style>
  <w:style w:type="character" w:customStyle="1" w:styleId="Heading4Char">
    <w:name w:val="Heading 4 Char"/>
    <w:basedOn w:val="a0"/>
    <w:link w:val="41"/>
    <w:uiPriority w:val="9"/>
    <w:qFormat/>
    <w:rsid w:val="00841CD9"/>
    <w:rPr>
      <w:rFonts w:asciiTheme="majorHAnsi" w:eastAsiaTheme="majorEastAsia" w:hAnsiTheme="majorHAnsi" w:cstheme="majorBidi"/>
      <w:b/>
      <w:bCs/>
      <w:i/>
      <w:iCs/>
      <w:color w:val="18A303" w:themeColor="accent1"/>
    </w:rPr>
  </w:style>
  <w:style w:type="character" w:customStyle="1" w:styleId="a3">
    <w:name w:val="Подзаголовок Знак"/>
    <w:basedOn w:val="a0"/>
    <w:link w:val="a4"/>
    <w:uiPriority w:val="11"/>
    <w:qFormat/>
    <w:rsid w:val="00841CD9"/>
    <w:rPr>
      <w:rFonts w:asciiTheme="majorHAnsi" w:eastAsiaTheme="majorEastAsia" w:hAnsiTheme="majorHAnsi" w:cstheme="majorBidi"/>
      <w:i/>
      <w:iCs/>
      <w:color w:val="18A303" w:themeColor="accent1"/>
      <w:spacing w:val="15"/>
      <w:sz w:val="24"/>
      <w:szCs w:val="24"/>
    </w:rPr>
  </w:style>
  <w:style w:type="character" w:customStyle="1" w:styleId="a5">
    <w:name w:val="Название Знак"/>
    <w:basedOn w:val="a0"/>
    <w:link w:val="a6"/>
    <w:uiPriority w:val="10"/>
    <w:qFormat/>
    <w:rsid w:val="00841CD9"/>
    <w:rPr>
      <w:rFonts w:asciiTheme="majorHAnsi" w:eastAsiaTheme="majorEastAsia" w:hAnsiTheme="majorHAnsi" w:cstheme="majorBidi"/>
      <w:color w:val="000000" w:themeColor="text2" w:themeShade="BF"/>
      <w:spacing w:val="5"/>
      <w:kern w:val="2"/>
      <w:sz w:val="52"/>
      <w:szCs w:val="52"/>
    </w:rPr>
  </w:style>
  <w:style w:type="character" w:styleId="a7">
    <w:name w:val="Emphasis"/>
    <w:basedOn w:val="a0"/>
    <w:uiPriority w:val="20"/>
    <w:qFormat/>
    <w:rsid w:val="00D1197D"/>
    <w:rPr>
      <w:i/>
      <w:iCs/>
    </w:rPr>
  </w:style>
  <w:style w:type="character" w:styleId="a8">
    <w:name w:val="Hyperlink"/>
    <w:basedOn w:val="a0"/>
    <w:unhideWhenUsed/>
    <w:rsid w:val="009B2154"/>
    <w:rPr>
      <w:color w:val="0000EE" w:themeColor="hyperlink"/>
      <w:u w:val="single"/>
    </w:rPr>
  </w:style>
  <w:style w:type="paragraph" w:customStyle="1" w:styleId="a9">
    <w:name w:val="Заголовок"/>
    <w:basedOn w:val="a"/>
    <w:next w:val="aa"/>
    <w:qFormat/>
    <w:rsid w:val="009B2154"/>
    <w:pPr>
      <w:keepNext/>
      <w:spacing w:before="240" w:after="120"/>
    </w:pPr>
    <w:rPr>
      <w:rFonts w:ascii="Liberation Sans" w:eastAsia="Microsoft YaHei" w:hAnsi="Liberation Sans" w:cs="Arial"/>
      <w:sz w:val="28"/>
      <w:szCs w:val="28"/>
    </w:rPr>
  </w:style>
  <w:style w:type="paragraph" w:styleId="aa">
    <w:name w:val="Body Text"/>
    <w:basedOn w:val="a"/>
    <w:rsid w:val="009B2154"/>
    <w:pPr>
      <w:spacing w:after="140"/>
    </w:pPr>
  </w:style>
  <w:style w:type="paragraph" w:styleId="ab">
    <w:name w:val="List"/>
    <w:basedOn w:val="aa"/>
    <w:rsid w:val="009B2154"/>
    <w:rPr>
      <w:rFonts w:cs="Arial"/>
    </w:rPr>
  </w:style>
  <w:style w:type="paragraph" w:customStyle="1" w:styleId="10">
    <w:name w:val="Название объекта1"/>
    <w:basedOn w:val="a"/>
    <w:qFormat/>
    <w:rsid w:val="009B2154"/>
    <w:pPr>
      <w:suppressLineNumbers/>
      <w:spacing w:before="120" w:after="120"/>
    </w:pPr>
    <w:rPr>
      <w:rFonts w:cs="Arial"/>
      <w:i/>
      <w:iCs/>
      <w:sz w:val="24"/>
      <w:szCs w:val="24"/>
    </w:rPr>
  </w:style>
  <w:style w:type="paragraph" w:styleId="ac">
    <w:name w:val="index heading"/>
    <w:basedOn w:val="a"/>
    <w:qFormat/>
    <w:rsid w:val="009B2154"/>
    <w:pPr>
      <w:suppressLineNumbers/>
    </w:pPr>
    <w:rPr>
      <w:rFonts w:cs="Arial"/>
    </w:rPr>
  </w:style>
  <w:style w:type="paragraph" w:customStyle="1" w:styleId="ad">
    <w:name w:val="Колонтитул"/>
    <w:basedOn w:val="a"/>
    <w:qFormat/>
    <w:rsid w:val="009B2154"/>
  </w:style>
  <w:style w:type="paragraph" w:customStyle="1" w:styleId="1">
    <w:name w:val="Верхний колонтитул1"/>
    <w:basedOn w:val="a"/>
    <w:link w:val="HeaderChar"/>
    <w:uiPriority w:val="99"/>
    <w:unhideWhenUsed/>
    <w:rsid w:val="00841CD9"/>
    <w:pPr>
      <w:tabs>
        <w:tab w:val="center" w:pos="4680"/>
        <w:tab w:val="right" w:pos="9360"/>
      </w:tabs>
    </w:pPr>
  </w:style>
  <w:style w:type="paragraph" w:styleId="ae">
    <w:name w:val="Normal Indent"/>
    <w:basedOn w:val="a"/>
    <w:uiPriority w:val="99"/>
    <w:unhideWhenUsed/>
    <w:qFormat/>
    <w:rsid w:val="00841CD9"/>
    <w:pPr>
      <w:ind w:left="720"/>
    </w:pPr>
  </w:style>
  <w:style w:type="paragraph" w:styleId="a4">
    <w:name w:val="Subtitle"/>
    <w:basedOn w:val="a"/>
    <w:next w:val="a"/>
    <w:link w:val="a3"/>
    <w:uiPriority w:val="11"/>
    <w:qFormat/>
    <w:rsid w:val="00841CD9"/>
    <w:pPr>
      <w:ind w:left="86"/>
    </w:pPr>
    <w:rPr>
      <w:rFonts w:asciiTheme="majorHAnsi" w:eastAsiaTheme="majorEastAsia" w:hAnsiTheme="majorHAnsi" w:cstheme="majorBidi"/>
      <w:i/>
      <w:iCs/>
      <w:color w:val="18A303" w:themeColor="accent1"/>
      <w:spacing w:val="15"/>
      <w:sz w:val="24"/>
      <w:szCs w:val="24"/>
    </w:rPr>
  </w:style>
  <w:style w:type="paragraph" w:styleId="a6">
    <w:name w:val="Title"/>
    <w:basedOn w:val="a"/>
    <w:next w:val="a"/>
    <w:link w:val="a5"/>
    <w:uiPriority w:val="10"/>
    <w:qFormat/>
    <w:rsid w:val="00841CD9"/>
    <w:pPr>
      <w:pBdr>
        <w:bottom w:val="single" w:sz="8" w:space="4" w:color="18A303" w:themeColor="accent1"/>
      </w:pBdr>
      <w:spacing w:after="300"/>
      <w:contextualSpacing/>
    </w:pPr>
    <w:rPr>
      <w:rFonts w:asciiTheme="majorHAnsi" w:eastAsiaTheme="majorEastAsia" w:hAnsiTheme="majorHAnsi" w:cstheme="majorBidi"/>
      <w:color w:val="000000" w:themeColor="text2" w:themeShade="BF"/>
      <w:spacing w:val="5"/>
      <w:kern w:val="2"/>
      <w:sz w:val="52"/>
      <w:szCs w:val="52"/>
    </w:rPr>
  </w:style>
  <w:style w:type="paragraph" w:customStyle="1" w:styleId="caption1">
    <w:name w:val="caption1"/>
    <w:basedOn w:val="a"/>
    <w:next w:val="a"/>
    <w:uiPriority w:val="35"/>
    <w:semiHidden/>
    <w:unhideWhenUsed/>
    <w:qFormat/>
    <w:rsid w:val="007109C0"/>
    <w:pPr>
      <w:spacing w:line="240" w:lineRule="auto"/>
    </w:pPr>
    <w:rPr>
      <w:b/>
      <w:bCs/>
      <w:color w:val="18A303" w:themeColor="accent1"/>
      <w:sz w:val="18"/>
      <w:szCs w:val="18"/>
    </w:rPr>
  </w:style>
  <w:style w:type="table" w:styleId="af">
    <w:name w:val="Table Grid"/>
    <w:basedOn w:val="a1"/>
    <w:uiPriority w:val="59"/>
    <w:rsid w:val="009B215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uchebnik.mos.ru/material_view/lesson_templates/1726505?menuReferrer=catalogue" TargetMode="External"/><Relationship Id="rId299" Type="http://schemas.openxmlformats.org/officeDocument/2006/relationships/hyperlink" Target="https://resh.edu.ru/subject/lesson/7606/start/" TargetMode="External"/><Relationship Id="rId21" Type="http://schemas.openxmlformats.org/officeDocument/2006/relationships/hyperlink" Target="https://resh.edu.ru/subject/lesson/101/" TargetMode="External"/><Relationship Id="rId63" Type="http://schemas.openxmlformats.org/officeDocument/2006/relationships/hyperlink" Target="https://videouroki.net/blog/vidieourok-po-niemietskomu-iazyku-friedrich-von-schiller.html" TargetMode="External"/><Relationship Id="rId159" Type="http://schemas.openxmlformats.org/officeDocument/2006/relationships/hyperlink" Target="https://resh.edu.ru/subject/lesson/7607/start/243376/" TargetMode="External"/><Relationship Id="rId324" Type="http://schemas.openxmlformats.org/officeDocument/2006/relationships/hyperlink" Target="https://resh.edu.ru/subject/lesson/7597/start/308428/" TargetMode="External"/><Relationship Id="rId366" Type="http://schemas.openxmlformats.org/officeDocument/2006/relationships/hyperlink" Target="https://videouroki.net/video/1-wie-war-es-im-sommer.html" TargetMode="External"/><Relationship Id="rId170" Type="http://schemas.openxmlformats.org/officeDocument/2006/relationships/hyperlink" Target="https://resh.edu.ru/subject/lesson/3432/start/" TargetMode="External"/><Relationship Id="rId226" Type="http://schemas.openxmlformats.org/officeDocument/2006/relationships/hyperlink" Target="https://resh.edu.ru/subject/lesson/3378/start/" TargetMode="External"/><Relationship Id="rId433" Type="http://schemas.openxmlformats.org/officeDocument/2006/relationships/hyperlink" Target="https://resh.edu.ru/subject/lesson/3444/start/" TargetMode="External"/><Relationship Id="rId268" Type="http://schemas.openxmlformats.org/officeDocument/2006/relationships/hyperlink" Target="https://uchebnik.mos.ru/material_view/lesson_templates/1726505?menuReferrer=catalogue" TargetMode="External"/><Relationship Id="rId32" Type="http://schemas.openxmlformats.org/officeDocument/2006/relationships/hyperlink" Target="https://resh.edu.ru/subject/lesson/1047/" TargetMode="External"/><Relationship Id="rId74" Type="http://schemas.openxmlformats.org/officeDocument/2006/relationships/hyperlink" Target="https://resh.edu.ru/subject/lesson/3465/start/" TargetMode="External"/><Relationship Id="rId128" Type="http://schemas.openxmlformats.org/officeDocument/2006/relationships/hyperlink" Target="https://uchebnik.mos.ru/material_view/lesson_templates/1726505?menuReferrer=catalogue" TargetMode="External"/><Relationship Id="rId335" Type="http://schemas.openxmlformats.org/officeDocument/2006/relationships/hyperlink" Target="https://videouroki.net/video/6-wie-soll-schullehrer-sein.html" TargetMode="External"/><Relationship Id="rId377" Type="http://schemas.openxmlformats.org/officeDocument/2006/relationships/hyperlink" Target="https://resh.edu.ru/subject/lesson/7604/start/295288/" TargetMode="External"/><Relationship Id="rId5" Type="http://schemas.openxmlformats.org/officeDocument/2006/relationships/webSettings" Target="webSettings.xml"/><Relationship Id="rId181" Type="http://schemas.openxmlformats.org/officeDocument/2006/relationships/hyperlink" Target="https://resh.edu.ru/subject/lesson/3373/start/" TargetMode="External"/><Relationship Id="rId237" Type="http://schemas.openxmlformats.org/officeDocument/2006/relationships/hyperlink" Target="https://videouroki.net/video/16-aussehen-253.html" TargetMode="External"/><Relationship Id="rId402" Type="http://schemas.openxmlformats.org/officeDocument/2006/relationships/hyperlink" Target="https://uchebnik.mos.ru/material_view/lesson_templates/1726505?menuReferrer=catalogue" TargetMode="External"/><Relationship Id="rId279" Type="http://schemas.openxmlformats.org/officeDocument/2006/relationships/hyperlink" Target="https://resh.edu.ru/subject/lesson/5290/start/208845/" TargetMode="External"/><Relationship Id="rId444" Type="http://schemas.openxmlformats.org/officeDocument/2006/relationships/hyperlink" Target="https://resh.edu.ru/subject/10/" TargetMode="External"/><Relationship Id="rId43" Type="http://schemas.openxmlformats.org/officeDocument/2006/relationships/hyperlink" Target="https://resh.edu.ru/subject/lesson/881/" TargetMode="External"/><Relationship Id="rId139" Type="http://schemas.openxmlformats.org/officeDocument/2006/relationships/hyperlink" Target="https://resh.edu.ru/subject/lesson/5290/start/208845/" TargetMode="External"/><Relationship Id="rId290" Type="http://schemas.openxmlformats.org/officeDocument/2006/relationships/hyperlink" Target="https://resh.edu.ru/subject/lesson/5290/start/208845/" TargetMode="External"/><Relationship Id="rId304" Type="http://schemas.openxmlformats.org/officeDocument/2006/relationships/hyperlink" Target="https://resh.edu.ru/subject/lesson/7606/start/" TargetMode="External"/><Relationship Id="rId346" Type="http://schemas.openxmlformats.org/officeDocument/2006/relationships/hyperlink" Target="https://resh.edu.ru/subject/lesson/7619/start/243407/" TargetMode="External"/><Relationship Id="rId388" Type="http://schemas.openxmlformats.org/officeDocument/2006/relationships/hyperlink" Target="https://uchebnik.mos.ru/material_view/lesson_templates/2811539?menuReferrer=catalogue" TargetMode="External"/><Relationship Id="rId85" Type="http://schemas.openxmlformats.org/officeDocument/2006/relationships/hyperlink" Target="https://resh.edu.ru/subject/lesson/4030/start/209559/" TargetMode="External"/><Relationship Id="rId150" Type="http://schemas.openxmlformats.org/officeDocument/2006/relationships/hyperlink" Target="https://resh.edu.ru/subject/lesson/7606/start/" TargetMode="External"/><Relationship Id="rId192" Type="http://schemas.openxmlformats.org/officeDocument/2006/relationships/hyperlink" Target="https://resh.edu.ru/subject/lesson/3373/start/" TargetMode="External"/><Relationship Id="rId206" Type="http://schemas.openxmlformats.org/officeDocument/2006/relationships/hyperlink" Target="https://uchebnik.mos.ru/material_view/lesson_templates/2811539?menuReferrer=catalogue" TargetMode="External"/><Relationship Id="rId413" Type="http://schemas.openxmlformats.org/officeDocument/2006/relationships/hyperlink" Target="https://resh.edu.ru/subject/lesson/3446/start/" TargetMode="External"/><Relationship Id="rId248" Type="http://schemas.openxmlformats.org/officeDocument/2006/relationships/hyperlink" Target="https://uchebnik.mos.ru/material_view/lesson_templates/1229058?menuReferrer=catalogue" TargetMode="External"/><Relationship Id="rId12" Type="http://schemas.openxmlformats.org/officeDocument/2006/relationships/hyperlink" Target="https://resh.edu.ru/subject/lesson/7606/start/" TargetMode="External"/><Relationship Id="rId108" Type="http://schemas.openxmlformats.org/officeDocument/2006/relationships/hyperlink" Target="https://uchebnik.mos.ru/material_view/lesson_templates/1229058?menuReferrer=catalogue" TargetMode="External"/><Relationship Id="rId315" Type="http://schemas.openxmlformats.org/officeDocument/2006/relationships/hyperlink" Target="https://uchebnik.mos.ru/material_view/lesson_templates/405541?menuReferrer=catalogue" TargetMode="External"/><Relationship Id="rId357" Type="http://schemas.openxmlformats.org/officeDocument/2006/relationships/hyperlink" Target="https://videouroki.net/video/1-wie-war-es-im-sommer.html" TargetMode="External"/><Relationship Id="rId54" Type="http://schemas.openxmlformats.org/officeDocument/2006/relationships/hyperlink" Target="https://videouroki.net/blog/vidieourok-po-niemietskomu-iazyku-friedrich-von-schiller.html" TargetMode="External"/><Relationship Id="rId75" Type="http://schemas.openxmlformats.org/officeDocument/2006/relationships/hyperlink" Target="https://resh.edu.ru/subject/lesson/3465/start/" TargetMode="External"/><Relationship Id="rId96" Type="http://schemas.openxmlformats.org/officeDocument/2006/relationships/hyperlink" Target="https://uchebnik.mos.ru/material_view/lesson_templates/1229058?menuReferrer=catalogue" TargetMode="External"/><Relationship Id="rId140" Type="http://schemas.openxmlformats.org/officeDocument/2006/relationships/hyperlink" Target="https://resh.edu.ru/subject/lesson/5290/start/208845/" TargetMode="External"/><Relationship Id="rId161" Type="http://schemas.openxmlformats.org/officeDocument/2006/relationships/hyperlink" Target="https://resh.edu.ru/subject/lesson/7611/start/243841/" TargetMode="External"/><Relationship Id="rId182" Type="http://schemas.openxmlformats.org/officeDocument/2006/relationships/hyperlink" Target="https://resh.edu.ru/subject/lesson/3373/start/" TargetMode="External"/><Relationship Id="rId217" Type="http://schemas.openxmlformats.org/officeDocument/2006/relationships/hyperlink" Target="https://resh.edu.ru/subject/lesson/7598/start/244089/" TargetMode="External"/><Relationship Id="rId378" Type="http://schemas.openxmlformats.org/officeDocument/2006/relationships/hyperlink" Target="https://resh.edu.ru/subject/lesson/7603/start/244027/" TargetMode="External"/><Relationship Id="rId399" Type="http://schemas.openxmlformats.org/officeDocument/2006/relationships/hyperlink" Target="https://videouroki.net/video/14-jugend-und-gewalt.html" TargetMode="External"/><Relationship Id="rId403" Type="http://schemas.openxmlformats.org/officeDocument/2006/relationships/hyperlink" Target="https://resh.edu.ru/subject/lesson/5290/start/208845/" TargetMode="External"/><Relationship Id="rId6" Type="http://schemas.openxmlformats.org/officeDocument/2006/relationships/hyperlink" Target="https://resh.edu.ru/subject/lesson/1044/" TargetMode="External"/><Relationship Id="rId238" Type="http://schemas.openxmlformats.org/officeDocument/2006/relationships/hyperlink" Target="https://videouroki.net/video/16-aussehen-253.html" TargetMode="External"/><Relationship Id="rId259" Type="http://schemas.openxmlformats.org/officeDocument/2006/relationships/hyperlink" Target="https://uchebnik.mos.ru/material_view/lesson_templates/1726505?menuReferrer=catalogue" TargetMode="External"/><Relationship Id="rId424" Type="http://schemas.openxmlformats.org/officeDocument/2006/relationships/hyperlink" Target="https://videouroki.net/video/25-die-deutschen-zeitungen-und-zeitschriften.html" TargetMode="External"/><Relationship Id="rId445" Type="http://schemas.openxmlformats.org/officeDocument/2006/relationships/hyperlink" Target="https://videouroki.net/video/nemeckiy/" TargetMode="External"/><Relationship Id="rId23" Type="http://schemas.openxmlformats.org/officeDocument/2006/relationships/hyperlink" Target="https://resh.edu.ru/subject/lesson/878/" TargetMode="External"/><Relationship Id="rId119" Type="http://schemas.openxmlformats.org/officeDocument/2006/relationships/hyperlink" Target="https://uchebnik.mos.ru/material_view/lesson_templates/1726505?menuReferrer=catalogue" TargetMode="External"/><Relationship Id="rId270" Type="http://schemas.openxmlformats.org/officeDocument/2006/relationships/hyperlink" Target="https://uchebnik.mos.ru/material_view/lesson_templates/1726505?menuReferrer=catalogue" TargetMode="External"/><Relationship Id="rId291" Type="http://schemas.openxmlformats.org/officeDocument/2006/relationships/hyperlink" Target="https://resh.edu.ru/subject/lesson/5290/start/208845/" TargetMode="External"/><Relationship Id="rId305" Type="http://schemas.openxmlformats.org/officeDocument/2006/relationships/hyperlink" Target="https://resh.edu.ru/subject/lesson/7606/start/" TargetMode="External"/><Relationship Id="rId326" Type="http://schemas.openxmlformats.org/officeDocument/2006/relationships/hyperlink" Target="https://uchebnik.mos.ru/material_view/atomic_objects/9366774?menuReferrer=catalogue" TargetMode="External"/><Relationship Id="rId347" Type="http://schemas.openxmlformats.org/officeDocument/2006/relationships/hyperlink" Target="https://resh.edu.ru/subject/lesson/7619/start/243407/" TargetMode="External"/><Relationship Id="rId44" Type="http://schemas.openxmlformats.org/officeDocument/2006/relationships/hyperlink" Target="https://resh.edu.ru/subject/lesson/874/" TargetMode="External"/><Relationship Id="rId65" Type="http://schemas.openxmlformats.org/officeDocument/2006/relationships/hyperlink" Target="https://videouroki.net/blog/vidieourok-po-niemietskomu-iazyku-friedrich-von-schiller.html" TargetMode="External"/><Relationship Id="rId86" Type="http://schemas.openxmlformats.org/officeDocument/2006/relationships/hyperlink" Target="https://resh.edu.ru/subject/lesson/2732/start/" TargetMode="External"/><Relationship Id="rId130" Type="http://schemas.openxmlformats.org/officeDocument/2006/relationships/hyperlink" Target="https://resh.edu.ru/subject/lesson/5290/start/208845/" TargetMode="External"/><Relationship Id="rId151" Type="http://schemas.openxmlformats.org/officeDocument/2006/relationships/hyperlink" Target="https://resh.edu.ru/subject/lesson/7606/start/" TargetMode="External"/><Relationship Id="rId368" Type="http://schemas.openxmlformats.org/officeDocument/2006/relationships/hyperlink" Target="https://videouroki.net/video/1-wie-war-es-im-sommer.html" TargetMode="External"/><Relationship Id="rId389" Type="http://schemas.openxmlformats.org/officeDocument/2006/relationships/hyperlink" Target="https://www.deutschalsfremdsprache.ch/contentLD/DFN/Te329dDeutschland.pdf" TargetMode="External"/><Relationship Id="rId172" Type="http://schemas.openxmlformats.org/officeDocument/2006/relationships/hyperlink" Target="https://uchebnik.mos.ru/material_view/atomic_objects/9366774?menuReferrer=catalogue" TargetMode="External"/><Relationship Id="rId193" Type="http://schemas.openxmlformats.org/officeDocument/2006/relationships/hyperlink" Target="https://resh.edu.ru/subject/lesson/3373/start/" TargetMode="External"/><Relationship Id="rId207" Type="http://schemas.openxmlformats.org/officeDocument/2006/relationships/hyperlink" Target="https://uchebnik.mos.ru/material_view/lesson_templates/2811539?menuReferrer=catalogue" TargetMode="External"/><Relationship Id="rId228" Type="http://schemas.openxmlformats.org/officeDocument/2006/relationships/hyperlink" Target="https://resh.edu.ru/subject/lesson/3438/start/" TargetMode="External"/><Relationship Id="rId249" Type="http://schemas.openxmlformats.org/officeDocument/2006/relationships/hyperlink" Target="https://uchebnik.mos.ru/material_view/lesson_templates/1229058?menuReferrer=catalogue" TargetMode="External"/><Relationship Id="rId414" Type="http://schemas.openxmlformats.org/officeDocument/2006/relationships/hyperlink" Target="https://resh.edu.ru/subject/lesson/3559/start/118635/" TargetMode="External"/><Relationship Id="rId435" Type="http://schemas.openxmlformats.org/officeDocument/2006/relationships/hyperlink" Target="https://videouroki.net/video/4-ber-hmter-deutscher-schriftsteller-johann-wolfgang-von-goethe.html" TargetMode="External"/><Relationship Id="rId13" Type="http://schemas.openxmlformats.org/officeDocument/2006/relationships/hyperlink" Target="https://resh.edu.ru/subject/lesson/7608/start/243562/" TargetMode="External"/><Relationship Id="rId109" Type="http://schemas.openxmlformats.org/officeDocument/2006/relationships/hyperlink" Target="https://uchebnik.mos.ru/material_view/lesson_templates/1229058?menuReferrer=catalogue" TargetMode="External"/><Relationship Id="rId260" Type="http://schemas.openxmlformats.org/officeDocument/2006/relationships/hyperlink" Target="https://uchebnik.mos.ru/material_view/lesson_templates/1726505?menuReferrer=catalogue" TargetMode="External"/><Relationship Id="rId281" Type="http://schemas.openxmlformats.org/officeDocument/2006/relationships/hyperlink" Target="https://resh.edu.ru/subject/lesson/5290/start/208845/" TargetMode="External"/><Relationship Id="rId316" Type="http://schemas.openxmlformats.org/officeDocument/2006/relationships/hyperlink" Target="https://uchebnik.mos.ru/material_view/lesson_templates/2081028?menuReferrer=catalogue" TargetMode="External"/><Relationship Id="rId337" Type="http://schemas.openxmlformats.org/officeDocument/2006/relationships/hyperlink" Target="https://videouroki.net/video/8-in-der-deutschstunde.html" TargetMode="External"/><Relationship Id="rId34" Type="http://schemas.openxmlformats.org/officeDocument/2006/relationships/hyperlink" Target="https://resh.edu.ru/subject/lesson/1052/" TargetMode="External"/><Relationship Id="rId55" Type="http://schemas.openxmlformats.org/officeDocument/2006/relationships/hyperlink" Target="https://videouroki.net/blog/vidieourok-po-niemietskomu-iazyku-friedrich-von-schiller.html" TargetMode="External"/><Relationship Id="rId76" Type="http://schemas.openxmlformats.org/officeDocument/2006/relationships/hyperlink" Target="https://resh.edu.ru/subject/lesson/3465/start/" TargetMode="External"/><Relationship Id="rId97" Type="http://schemas.openxmlformats.org/officeDocument/2006/relationships/hyperlink" Target="https://uchebnik.mos.ru/material_view/lesson_templates/1229058?menuReferrer=catalogue" TargetMode="External"/><Relationship Id="rId120" Type="http://schemas.openxmlformats.org/officeDocument/2006/relationships/hyperlink" Target="https://uchebnik.mos.ru/material_view/lesson_templates/1726505?menuReferrer=catalogue" TargetMode="External"/><Relationship Id="rId141" Type="http://schemas.openxmlformats.org/officeDocument/2006/relationships/hyperlink" Target="https://resh.edu.ru/subject/lesson/5290/start/208845/" TargetMode="External"/><Relationship Id="rId358" Type="http://schemas.openxmlformats.org/officeDocument/2006/relationships/hyperlink" Target="https://videouroki.net/video/1-wie-war-es-im-sommer.html" TargetMode="External"/><Relationship Id="rId379" Type="http://schemas.openxmlformats.org/officeDocument/2006/relationships/hyperlink" Target="https://resh.edu.ru/subject/lesson/7602/start/243779/" TargetMode="External"/><Relationship Id="rId7" Type="http://schemas.openxmlformats.org/officeDocument/2006/relationships/hyperlink" Target="https://resh.edu.ru/subject/lesson/1045/" TargetMode="External"/><Relationship Id="rId162" Type="http://schemas.openxmlformats.org/officeDocument/2006/relationships/hyperlink" Target="https://resh.edu.ru/subject/lesson/7611/start/243841/" TargetMode="External"/><Relationship Id="rId183" Type="http://schemas.openxmlformats.org/officeDocument/2006/relationships/hyperlink" Target="https://resh.edu.ru/subject/lesson/3373/start/" TargetMode="External"/><Relationship Id="rId218" Type="http://schemas.openxmlformats.org/officeDocument/2006/relationships/hyperlink" Target="https://resh.edu.ru/subject/lesson/7598/start/244089/" TargetMode="External"/><Relationship Id="rId239" Type="http://schemas.openxmlformats.org/officeDocument/2006/relationships/hyperlink" Target="https://videouroki.net/video/16-aussehen-253.html" TargetMode="External"/><Relationship Id="rId390" Type="http://schemas.openxmlformats.org/officeDocument/2006/relationships/hyperlink" Target="https://www.deutschalsfremdsprache.ch/contentLD/DFN/Te329dDeutschland.pdf" TargetMode="External"/><Relationship Id="rId404" Type="http://schemas.openxmlformats.org/officeDocument/2006/relationships/hyperlink" Target="https://resh.edu.ru/subject/lesson/7606/start/" TargetMode="External"/><Relationship Id="rId425" Type="http://schemas.openxmlformats.org/officeDocument/2006/relationships/hyperlink" Target="https://videouroki.net/video/25-die-deutschen-zeitungen-und-zeitschriften.html" TargetMode="External"/><Relationship Id="rId446" Type="http://schemas.openxmlformats.org/officeDocument/2006/relationships/fontTable" Target="fontTable.xml"/><Relationship Id="rId250" Type="http://schemas.openxmlformats.org/officeDocument/2006/relationships/hyperlink" Target="https://uchebnik.mos.ru/material_view/lesson_templates/1229058?menuReferrer=catalogue" TargetMode="External"/><Relationship Id="rId271" Type="http://schemas.openxmlformats.org/officeDocument/2006/relationships/hyperlink" Target="https://uchebnik.mos.ru/material_view/lesson_templates/1726505?menuReferrer=catalogue" TargetMode="External"/><Relationship Id="rId292" Type="http://schemas.openxmlformats.org/officeDocument/2006/relationships/hyperlink" Target="https://resh.edu.ru/subject/lesson/5290/start/208845/" TargetMode="External"/><Relationship Id="rId306" Type="http://schemas.openxmlformats.org/officeDocument/2006/relationships/hyperlink" Target="https://resh.edu.ru/subject/lesson/7606/start/" TargetMode="External"/><Relationship Id="rId24" Type="http://schemas.openxmlformats.org/officeDocument/2006/relationships/hyperlink" Target="https://resh.edu.ru/subject/lesson/879/" TargetMode="External"/><Relationship Id="rId45" Type="http://schemas.openxmlformats.org/officeDocument/2006/relationships/hyperlink" Target="https://resh.edu.ru/subject/lesson/1046/" TargetMode="External"/><Relationship Id="rId66" Type="http://schemas.openxmlformats.org/officeDocument/2006/relationships/hyperlink" Target="https://videouroki.net/blog/vidieourok-po-niemietskomu-iazyku-friedrich-von-schiller.html" TargetMode="External"/><Relationship Id="rId87" Type="http://schemas.openxmlformats.org/officeDocument/2006/relationships/hyperlink" Target="https://resh.edu.ru/subject/lesson/3372/start/" TargetMode="External"/><Relationship Id="rId110" Type="http://schemas.openxmlformats.org/officeDocument/2006/relationships/hyperlink" Target="https://uchebnik.mos.ru/material_view/lesson_templates/1229058?menuReferrer=catalogue" TargetMode="External"/><Relationship Id="rId131" Type="http://schemas.openxmlformats.org/officeDocument/2006/relationships/hyperlink" Target="https://resh.edu.ru/subject/lesson/5290/start/208845/" TargetMode="External"/><Relationship Id="rId327" Type="http://schemas.openxmlformats.org/officeDocument/2006/relationships/hyperlink" Target="https://resh.edu.ru/subject/lesson/7596/start/243345/" TargetMode="External"/><Relationship Id="rId348" Type="http://schemas.openxmlformats.org/officeDocument/2006/relationships/hyperlink" Target="https://resh.edu.ru/subject/lesson/7619/start/243407/" TargetMode="External"/><Relationship Id="rId369" Type="http://schemas.openxmlformats.org/officeDocument/2006/relationships/hyperlink" Target="https://videouroki.net/video/1-wie-war-es-im-sommer.html" TargetMode="External"/><Relationship Id="rId152" Type="http://schemas.openxmlformats.org/officeDocument/2006/relationships/hyperlink" Target="https://resh.edu.ru/subject/lesson/7606/start/" TargetMode="External"/><Relationship Id="rId173" Type="http://schemas.openxmlformats.org/officeDocument/2006/relationships/hyperlink" Target="https://resh.edu.ru/subject/lesson/7596/start/243345/" TargetMode="External"/><Relationship Id="rId194" Type="http://schemas.openxmlformats.org/officeDocument/2006/relationships/hyperlink" Target="https://resh.edu.ru/subject/lesson/3373/start/" TargetMode="External"/><Relationship Id="rId208" Type="http://schemas.openxmlformats.org/officeDocument/2006/relationships/hyperlink" Target="https://videouroki.net/video/25-die-deutschen-zeitungen-und-zeitschriften.html" TargetMode="External"/><Relationship Id="rId229" Type="http://schemas.openxmlformats.org/officeDocument/2006/relationships/hyperlink" Target="https://videouroki.net/video/16-aussehen-253.html" TargetMode="External"/><Relationship Id="rId380" Type="http://schemas.openxmlformats.org/officeDocument/2006/relationships/hyperlink" Target="https://resh.edu.ru/subject/lesson/7602/start/243779/" TargetMode="External"/><Relationship Id="rId415" Type="http://schemas.openxmlformats.org/officeDocument/2006/relationships/hyperlink" Target="https://resh.edu.ru/subject/lesson/3264/start/" TargetMode="External"/><Relationship Id="rId436" Type="http://schemas.openxmlformats.org/officeDocument/2006/relationships/hyperlink" Target="https://videouroki.net/video/5-ber-hmter-deutscher-schriftsteller-friedrich-schiller.html" TargetMode="External"/><Relationship Id="rId240" Type="http://schemas.openxmlformats.org/officeDocument/2006/relationships/hyperlink" Target="https://uchebnik.mos.ru/material_view/lesson_templates/1229058?menuReferrer=catalogue" TargetMode="External"/><Relationship Id="rId261" Type="http://schemas.openxmlformats.org/officeDocument/2006/relationships/hyperlink" Target="https://uchebnik.mos.ru/material_view/lesson_templates/1726505?menuReferrer=catalogue" TargetMode="External"/><Relationship Id="rId14" Type="http://schemas.openxmlformats.org/officeDocument/2006/relationships/hyperlink" Target="https://resh.edu.ru/subject/lesson/7607/start/243376/" TargetMode="External"/><Relationship Id="rId35" Type="http://schemas.openxmlformats.org/officeDocument/2006/relationships/hyperlink" Target="https://resh.edu.ru/subject/lesson/1053/" TargetMode="External"/><Relationship Id="rId56" Type="http://schemas.openxmlformats.org/officeDocument/2006/relationships/hyperlink" Target="https://videouroki.net/blog/vidieourok-po-niemietskomu-iazyku-friedrich-von-schiller.html" TargetMode="External"/><Relationship Id="rId77" Type="http://schemas.openxmlformats.org/officeDocument/2006/relationships/hyperlink" Target="https://resh.edu.ru/subject/lesson/3465/start/" TargetMode="External"/><Relationship Id="rId100" Type="http://schemas.openxmlformats.org/officeDocument/2006/relationships/hyperlink" Target="https://uchebnik.mos.ru/material_view/lesson_templates/1229058?menuReferrer=catalogue" TargetMode="External"/><Relationship Id="rId282" Type="http://schemas.openxmlformats.org/officeDocument/2006/relationships/hyperlink" Target="https://resh.edu.ru/subject/lesson/5290/start/208845/" TargetMode="External"/><Relationship Id="rId317" Type="http://schemas.openxmlformats.org/officeDocument/2006/relationships/hyperlink" Target="https://resh.edu.ru/subject/lesson/101/" TargetMode="External"/><Relationship Id="rId338" Type="http://schemas.openxmlformats.org/officeDocument/2006/relationships/hyperlink" Target="https://resh.edu.ru/subject/lesson/7590/start/311562/" TargetMode="External"/><Relationship Id="rId359" Type="http://schemas.openxmlformats.org/officeDocument/2006/relationships/hyperlink" Target="https://videouroki.net/video/1-wie-war-es-im-sommer.html" TargetMode="External"/><Relationship Id="rId8" Type="http://schemas.openxmlformats.org/officeDocument/2006/relationships/hyperlink" Target="https://resh.edu.ru/subject/lesson/1050/" TargetMode="External"/><Relationship Id="rId98" Type="http://schemas.openxmlformats.org/officeDocument/2006/relationships/hyperlink" Target="https://uchebnik.mos.ru/material_view/lesson_templates/1229058?menuReferrer=catalogue" TargetMode="External"/><Relationship Id="rId121" Type="http://schemas.openxmlformats.org/officeDocument/2006/relationships/hyperlink" Target="https://uchebnik.mos.ru/material_view/lesson_templates/1726505?menuReferrer=catalogue" TargetMode="External"/><Relationship Id="rId142" Type="http://schemas.openxmlformats.org/officeDocument/2006/relationships/hyperlink" Target="https://resh.edu.ru/subject/lesson/5290/start/208845/" TargetMode="External"/><Relationship Id="rId163" Type="http://schemas.openxmlformats.org/officeDocument/2006/relationships/hyperlink" Target="https://resh.edu.ru/subject/lesson/7609/start/303050/" TargetMode="External"/><Relationship Id="rId184" Type="http://schemas.openxmlformats.org/officeDocument/2006/relationships/hyperlink" Target="https://resh.edu.ru/subject/lesson/3373/start/" TargetMode="External"/><Relationship Id="rId219" Type="http://schemas.openxmlformats.org/officeDocument/2006/relationships/hyperlink" Target="https://resh.edu.ru/subject/lesson/7615/start/293992/" TargetMode="External"/><Relationship Id="rId370" Type="http://schemas.openxmlformats.org/officeDocument/2006/relationships/hyperlink" Target="https://videouroki.net/video/1-wie-war-es-im-sommer.html" TargetMode="External"/><Relationship Id="rId391" Type="http://schemas.openxmlformats.org/officeDocument/2006/relationships/hyperlink" Target="https://www.deutschalsfremdsprache.ch/contentLD/DFN/Te330cBremen.pdf" TargetMode="External"/><Relationship Id="rId405" Type="http://schemas.openxmlformats.org/officeDocument/2006/relationships/hyperlink" Target="https://videouroki.net/video/3-was-lesen-die-jugendlichen.html" TargetMode="External"/><Relationship Id="rId426" Type="http://schemas.openxmlformats.org/officeDocument/2006/relationships/hyperlink" Target="https://videouroki.net/video/26-das-deutsche-radio.html" TargetMode="External"/><Relationship Id="rId447" Type="http://schemas.openxmlformats.org/officeDocument/2006/relationships/theme" Target="theme/theme1.xml"/><Relationship Id="rId230" Type="http://schemas.openxmlformats.org/officeDocument/2006/relationships/hyperlink" Target="https://videouroki.net/video/16-aussehen-253.html" TargetMode="External"/><Relationship Id="rId251" Type="http://schemas.openxmlformats.org/officeDocument/2006/relationships/hyperlink" Target="https://uchebnik.mos.ru/material_view/lesson_templates/1229058?menuReferrer=catalogue" TargetMode="External"/><Relationship Id="rId25" Type="http://schemas.openxmlformats.org/officeDocument/2006/relationships/hyperlink" Target="https://resh.edu.ru/subject/lesson/879/" TargetMode="External"/><Relationship Id="rId46" Type="http://schemas.openxmlformats.org/officeDocument/2006/relationships/hyperlink" Target="https://videouroki.net/blog/vidieourok-po-niemietskomu-iazyku-friedrich-von-schiller.html" TargetMode="External"/><Relationship Id="rId67" Type="http://schemas.openxmlformats.org/officeDocument/2006/relationships/hyperlink" Target="https://videouroki.net/blog/vidieourok-po-niemietskomu-iazyku-friedrich-von-schiller.html" TargetMode="External"/><Relationship Id="rId272" Type="http://schemas.openxmlformats.org/officeDocument/2006/relationships/hyperlink" Target="https://uchebnik.mos.ru/material_view/lesson_templates/1726505?menuReferrer=catalogue" TargetMode="External"/><Relationship Id="rId293" Type="http://schemas.openxmlformats.org/officeDocument/2006/relationships/hyperlink" Target="https://resh.edu.ru/subject/lesson/7606/start/" TargetMode="External"/><Relationship Id="rId307" Type="http://schemas.openxmlformats.org/officeDocument/2006/relationships/hyperlink" Target="https://resh.edu.ru/subject/lesson/7606/start/" TargetMode="External"/><Relationship Id="rId328" Type="http://schemas.openxmlformats.org/officeDocument/2006/relationships/hyperlink" Target="https://resh.edu.ru/subject/lesson/7595/start/243531/" TargetMode="External"/><Relationship Id="rId349" Type="http://schemas.openxmlformats.org/officeDocument/2006/relationships/hyperlink" Target="https://resh.edu.ru/subject/lesson/7619/start/243407/" TargetMode="External"/><Relationship Id="rId88" Type="http://schemas.openxmlformats.org/officeDocument/2006/relationships/hyperlink" Target="https://resh.edu.ru/subject/lesson/3436/start/" TargetMode="External"/><Relationship Id="rId111" Type="http://schemas.openxmlformats.org/officeDocument/2006/relationships/hyperlink" Target="https://uchebnik.mos.ru/material_view/lesson_templates/1726505?menuReferrer=catalogue" TargetMode="External"/><Relationship Id="rId132" Type="http://schemas.openxmlformats.org/officeDocument/2006/relationships/hyperlink" Target="https://resh.edu.ru/subject/lesson/5290/start/208845/" TargetMode="External"/><Relationship Id="rId153" Type="http://schemas.openxmlformats.org/officeDocument/2006/relationships/hyperlink" Target="https://resh.edu.ru/subject/lesson/7606/start/" TargetMode="External"/><Relationship Id="rId174" Type="http://schemas.openxmlformats.org/officeDocument/2006/relationships/hyperlink" Target="https://resh.edu.ru/subject/lesson/7595/start/243531/" TargetMode="External"/><Relationship Id="rId195" Type="http://schemas.openxmlformats.org/officeDocument/2006/relationships/hyperlink" Target="https://resh.edu.ru/subject/lesson/7604/start/295288/" TargetMode="External"/><Relationship Id="rId209" Type="http://schemas.openxmlformats.org/officeDocument/2006/relationships/hyperlink" Target="https://videouroki.net/video/24-das-fernsehen.html" TargetMode="External"/><Relationship Id="rId360" Type="http://schemas.openxmlformats.org/officeDocument/2006/relationships/hyperlink" Target="https://videouroki.net/video/1-wie-war-es-im-sommer.html" TargetMode="External"/><Relationship Id="rId381" Type="http://schemas.openxmlformats.org/officeDocument/2006/relationships/hyperlink" Target="https://uchebnik.mos.ru/material_view/lesson_templates/545383?menuReferrer=catalogue" TargetMode="External"/><Relationship Id="rId416" Type="http://schemas.openxmlformats.org/officeDocument/2006/relationships/hyperlink" Target="https://resh.edu.ru/subject/lesson/3393/start/" TargetMode="External"/><Relationship Id="rId220" Type="http://schemas.openxmlformats.org/officeDocument/2006/relationships/hyperlink" Target="https://uchebnik.mos.ru/material_view/lesson_templates/760607?menuReferrer=catalogue" TargetMode="External"/><Relationship Id="rId241" Type="http://schemas.openxmlformats.org/officeDocument/2006/relationships/hyperlink" Target="https://uchebnik.mos.ru/material_view/lesson_templates/1229058?menuReferrer=catalogue" TargetMode="External"/><Relationship Id="rId437" Type="http://schemas.openxmlformats.org/officeDocument/2006/relationships/hyperlink" Target="https://videouroki.net/video/39-die-ber-hmtesten-komponisten-deutschlands.html" TargetMode="External"/><Relationship Id="rId15" Type="http://schemas.openxmlformats.org/officeDocument/2006/relationships/hyperlink" Target="https://resh.edu.ru/subject/lesson/7612/start/243965/" TargetMode="External"/><Relationship Id="rId36" Type="http://schemas.openxmlformats.org/officeDocument/2006/relationships/hyperlink" Target="https://resh.edu.ru/subject/lesson/1054/" TargetMode="External"/><Relationship Id="rId57" Type="http://schemas.openxmlformats.org/officeDocument/2006/relationships/hyperlink" Target="https://videouroki.net/blog/vidieourok-po-niemietskomu-iazyku-friedrich-von-schiller.html" TargetMode="External"/><Relationship Id="rId262" Type="http://schemas.openxmlformats.org/officeDocument/2006/relationships/hyperlink" Target="https://uchebnik.mos.ru/material_view/lesson_templates/1726505?menuReferrer=catalogue" TargetMode="External"/><Relationship Id="rId283" Type="http://schemas.openxmlformats.org/officeDocument/2006/relationships/hyperlink" Target="https://resh.edu.ru/subject/lesson/5290/start/208845/" TargetMode="External"/><Relationship Id="rId318" Type="http://schemas.openxmlformats.org/officeDocument/2006/relationships/hyperlink" Target="https://videouroki.net/video/20-unser-k-rper-und-gesundheit-253.html" TargetMode="External"/><Relationship Id="rId339" Type="http://schemas.openxmlformats.org/officeDocument/2006/relationships/hyperlink" Target="https://resh.edu.ru/subject/lesson/7600/start/243593/" TargetMode="External"/><Relationship Id="rId78" Type="http://schemas.openxmlformats.org/officeDocument/2006/relationships/hyperlink" Target="https://resh.edu.ru/subject/lesson/3465/start/" TargetMode="External"/><Relationship Id="rId99" Type="http://schemas.openxmlformats.org/officeDocument/2006/relationships/hyperlink" Target="https://uchebnik.mos.ru/material_view/lesson_templates/1229058?menuReferrer=catalogue" TargetMode="External"/><Relationship Id="rId101" Type="http://schemas.openxmlformats.org/officeDocument/2006/relationships/hyperlink" Target="https://uchebnik.mos.ru/material_view/lesson_templates/1229058?menuReferrer=catalogue" TargetMode="External"/><Relationship Id="rId122" Type="http://schemas.openxmlformats.org/officeDocument/2006/relationships/hyperlink" Target="https://uchebnik.mos.ru/material_view/lesson_templates/1726505?menuReferrer=catalogue" TargetMode="External"/><Relationship Id="rId143" Type="http://schemas.openxmlformats.org/officeDocument/2006/relationships/hyperlink" Target="https://resh.edu.ru/subject/lesson/5290/start/208845/" TargetMode="External"/><Relationship Id="rId164" Type="http://schemas.openxmlformats.org/officeDocument/2006/relationships/hyperlink" Target="https://uchebnik.mos.ru/material_view/lesson_templates/405541?menuReferrer=catalogue" TargetMode="External"/><Relationship Id="rId185" Type="http://schemas.openxmlformats.org/officeDocument/2006/relationships/hyperlink" Target="https://resh.edu.ru/subject/lesson/3373/start/" TargetMode="External"/><Relationship Id="rId350" Type="http://schemas.openxmlformats.org/officeDocument/2006/relationships/hyperlink" Target="https://resh.edu.ru/subject/lesson/7619/start/243407/" TargetMode="External"/><Relationship Id="rId371" Type="http://schemas.openxmlformats.org/officeDocument/2006/relationships/hyperlink" Target="https://videouroki.net/video/1-wie-war-es-im-sommer.html" TargetMode="External"/><Relationship Id="rId406" Type="http://schemas.openxmlformats.org/officeDocument/2006/relationships/hyperlink" Target="https://resh.edu.ru/subject/lesson/3450/start/" TargetMode="External"/><Relationship Id="rId9" Type="http://schemas.openxmlformats.org/officeDocument/2006/relationships/hyperlink" Target="https://uchebnik.mos.ru/material_view/lesson_templates/1229058?menuReferrer=catalogue" TargetMode="External"/><Relationship Id="rId210" Type="http://schemas.openxmlformats.org/officeDocument/2006/relationships/hyperlink" Target="https://videouroki.net/video/27-computer-und-internet.html" TargetMode="External"/><Relationship Id="rId392" Type="http://schemas.openxmlformats.org/officeDocument/2006/relationships/hyperlink" Target="https://www.deutschalsfremdsprache.ch/contentLD/DFN/Te335kKoeln.pdf" TargetMode="External"/><Relationship Id="rId427" Type="http://schemas.openxmlformats.org/officeDocument/2006/relationships/hyperlink" Target="https://videouroki.net/video/27-computer-und-internet.html" TargetMode="External"/><Relationship Id="rId26" Type="http://schemas.openxmlformats.org/officeDocument/2006/relationships/hyperlink" Target="https://resh.edu.ru/subject/lesson/880/" TargetMode="External"/><Relationship Id="rId231" Type="http://schemas.openxmlformats.org/officeDocument/2006/relationships/hyperlink" Target="https://videouroki.net/video/16-aussehen-253.html" TargetMode="External"/><Relationship Id="rId252" Type="http://schemas.openxmlformats.org/officeDocument/2006/relationships/hyperlink" Target="https://uchebnik.mos.ru/material_view/lesson_templates/1229058?menuReferrer=catalogue" TargetMode="External"/><Relationship Id="rId273" Type="http://schemas.openxmlformats.org/officeDocument/2006/relationships/hyperlink" Target="https://uchebnik.mos.ru/material_view/lesson_templates/1726505?menuReferrer=catalogue" TargetMode="External"/><Relationship Id="rId294" Type="http://schemas.openxmlformats.org/officeDocument/2006/relationships/hyperlink" Target="https://resh.edu.ru/subject/lesson/7606/start/" TargetMode="External"/><Relationship Id="rId308" Type="http://schemas.openxmlformats.org/officeDocument/2006/relationships/hyperlink" Target="https://resh.edu.ru/subject/lesson/7608/start/243562/" TargetMode="External"/><Relationship Id="rId329" Type="http://schemas.openxmlformats.org/officeDocument/2006/relationships/hyperlink" Target="https://uchebnik.mos.ru/material_view/lesson_templates/403581?menuReferrer=catalogue" TargetMode="External"/><Relationship Id="rId47" Type="http://schemas.openxmlformats.org/officeDocument/2006/relationships/hyperlink" Target="https://videouroki.net/blog/vidieourok-po-niemietskomu-iazyku-friedrich-von-schiller.html" TargetMode="External"/><Relationship Id="rId68" Type="http://schemas.openxmlformats.org/officeDocument/2006/relationships/hyperlink" Target="https://videouroki.net/blog/vidieourok-po-niemietskomu-iazyku-friedrich-von-schiller.html" TargetMode="External"/><Relationship Id="rId89" Type="http://schemas.openxmlformats.org/officeDocument/2006/relationships/hyperlink" Target="https://resh.edu.ru/subject/lesson/3366/start/" TargetMode="External"/><Relationship Id="rId112" Type="http://schemas.openxmlformats.org/officeDocument/2006/relationships/hyperlink" Target="https://uchebnik.mos.ru/material_view/lesson_templates/1726505?menuReferrer=catalogue" TargetMode="External"/><Relationship Id="rId133" Type="http://schemas.openxmlformats.org/officeDocument/2006/relationships/hyperlink" Target="https://resh.edu.ru/subject/lesson/5290/start/208845/" TargetMode="External"/><Relationship Id="rId154" Type="http://schemas.openxmlformats.org/officeDocument/2006/relationships/hyperlink" Target="https://resh.edu.ru/subject/lesson/7606/start/" TargetMode="External"/><Relationship Id="rId175" Type="http://schemas.openxmlformats.org/officeDocument/2006/relationships/hyperlink" Target="https://resh.edu.ru/subject/lesson/7595/start/243531/" TargetMode="External"/><Relationship Id="rId340" Type="http://schemas.openxmlformats.org/officeDocument/2006/relationships/hyperlink" Target="https://resh.edu.ru/subject/lesson/7600/start/243593/" TargetMode="External"/><Relationship Id="rId361" Type="http://schemas.openxmlformats.org/officeDocument/2006/relationships/hyperlink" Target="https://videouroki.net/video/1-wie-war-es-im-sommer.html" TargetMode="External"/><Relationship Id="rId196" Type="http://schemas.openxmlformats.org/officeDocument/2006/relationships/hyperlink" Target="https://resh.edu.ru/subject/lesson/7603/start/244027/" TargetMode="External"/><Relationship Id="rId200" Type="http://schemas.openxmlformats.org/officeDocument/2006/relationships/hyperlink" Target="https://resh.edu.ru/subject/lesson/7614/start/303019/" TargetMode="External"/><Relationship Id="rId382" Type="http://schemas.openxmlformats.org/officeDocument/2006/relationships/hyperlink" Target="https://resh.edu.ru/subject/lesson/7616/start/243686/" TargetMode="External"/><Relationship Id="rId417" Type="http://schemas.openxmlformats.org/officeDocument/2006/relationships/hyperlink" Target="https://resh.edu.ru/subject/lesson/3440/start/" TargetMode="External"/><Relationship Id="rId438" Type="http://schemas.openxmlformats.org/officeDocument/2006/relationships/hyperlink" Target="https://videouroki.net/video/6-ber-hmter-deutscher-schriftsteller-heinrich-heine.html" TargetMode="External"/><Relationship Id="rId16" Type="http://schemas.openxmlformats.org/officeDocument/2006/relationships/hyperlink" Target="https://resh.edu.ru/subject/lesson/7611/start/243841/" TargetMode="External"/><Relationship Id="rId221" Type="http://schemas.openxmlformats.org/officeDocument/2006/relationships/hyperlink" Target="https://uchebnik.mos.ru/material_view/lesson_templates/480486?menuReferrer=catalogue" TargetMode="External"/><Relationship Id="rId242" Type="http://schemas.openxmlformats.org/officeDocument/2006/relationships/hyperlink" Target="https://uchebnik.mos.ru/material_view/lesson_templates/1229058?menuReferrer=catalogue" TargetMode="External"/><Relationship Id="rId263" Type="http://schemas.openxmlformats.org/officeDocument/2006/relationships/hyperlink" Target="https://uchebnik.mos.ru/material_view/lesson_templates/1726505?menuReferrer=catalogue" TargetMode="External"/><Relationship Id="rId284" Type="http://schemas.openxmlformats.org/officeDocument/2006/relationships/hyperlink" Target="https://resh.edu.ru/subject/lesson/5290/start/208845/" TargetMode="External"/><Relationship Id="rId319" Type="http://schemas.openxmlformats.org/officeDocument/2006/relationships/hyperlink" Target="https://videouroki.net/video/12-beim-arzt.html" TargetMode="External"/><Relationship Id="rId37" Type="http://schemas.openxmlformats.org/officeDocument/2006/relationships/hyperlink" Target="https://resh.edu.ru/subject/lesson/84/" TargetMode="External"/><Relationship Id="rId58" Type="http://schemas.openxmlformats.org/officeDocument/2006/relationships/hyperlink" Target="https://videouroki.net/blog/vidieourok-po-niemietskomu-iazyku-friedrich-von-schiller.html" TargetMode="External"/><Relationship Id="rId79" Type="http://schemas.openxmlformats.org/officeDocument/2006/relationships/hyperlink" Target="https://resh.edu.ru/subject/lesson/3465/start/" TargetMode="External"/><Relationship Id="rId102" Type="http://schemas.openxmlformats.org/officeDocument/2006/relationships/hyperlink" Target="https://uchebnik.mos.ru/material_view/lesson_templates/1229058?menuReferrer=catalogue" TargetMode="External"/><Relationship Id="rId123" Type="http://schemas.openxmlformats.org/officeDocument/2006/relationships/hyperlink" Target="https://uchebnik.mos.ru/material_view/lesson_templates/1726505?menuReferrer=catalogue" TargetMode="External"/><Relationship Id="rId144" Type="http://schemas.openxmlformats.org/officeDocument/2006/relationships/hyperlink" Target="https://resh.edu.ru/subject/lesson/7606/start/" TargetMode="External"/><Relationship Id="rId330" Type="http://schemas.openxmlformats.org/officeDocument/2006/relationships/hyperlink" Target="https://resh.edu.ru/subject/lesson/3371/start/" TargetMode="External"/><Relationship Id="rId90" Type="http://schemas.openxmlformats.org/officeDocument/2006/relationships/hyperlink" Target="https://resh.edu.ru/subject/lesson/3364/start/" TargetMode="External"/><Relationship Id="rId165" Type="http://schemas.openxmlformats.org/officeDocument/2006/relationships/hyperlink" Target="https://uchebnik.mos.ru/material_view/lesson_templates/2081028?menuReferrer=catalogue" TargetMode="External"/><Relationship Id="rId186" Type="http://schemas.openxmlformats.org/officeDocument/2006/relationships/hyperlink" Target="https://resh.edu.ru/subject/lesson/3373/start/" TargetMode="External"/><Relationship Id="rId351" Type="http://schemas.openxmlformats.org/officeDocument/2006/relationships/hyperlink" Target="https://resh.edu.ru/subject/lesson/7619/start/243407/" TargetMode="External"/><Relationship Id="rId372" Type="http://schemas.openxmlformats.org/officeDocument/2006/relationships/hyperlink" Target="https://videouroki.net/video/1-wie-war-es-im-sommer.html" TargetMode="External"/><Relationship Id="rId393" Type="http://schemas.openxmlformats.org/officeDocument/2006/relationships/hyperlink" Target="https://www.deutschalsfremdsprache.ch/contentLD/DFN/Te335kKoeln.pdf" TargetMode="External"/><Relationship Id="rId407" Type="http://schemas.openxmlformats.org/officeDocument/2006/relationships/hyperlink" Target="https://resh.edu.ru/subject/lesson/3393/start/" TargetMode="External"/><Relationship Id="rId428" Type="http://schemas.openxmlformats.org/officeDocument/2006/relationships/hyperlink" Target="https://videouroki.net/video/27-computer-und-internet.html" TargetMode="External"/><Relationship Id="rId211" Type="http://schemas.openxmlformats.org/officeDocument/2006/relationships/hyperlink" Target="https://resh.edu.ru/subject/lesson/7618/start/301865/" TargetMode="External"/><Relationship Id="rId232" Type="http://schemas.openxmlformats.org/officeDocument/2006/relationships/hyperlink" Target="https://videouroki.net/video/16-aussehen-253.html" TargetMode="External"/><Relationship Id="rId253" Type="http://schemas.openxmlformats.org/officeDocument/2006/relationships/hyperlink" Target="https://uchebnik.mos.ru/material_view/lesson_templates/1229058?menuReferrer=catalogue" TargetMode="External"/><Relationship Id="rId274" Type="http://schemas.openxmlformats.org/officeDocument/2006/relationships/hyperlink" Target="https://uchebnik.mos.ru/material_view/lesson_templates/1726505?menuReferrer=catalogue" TargetMode="External"/><Relationship Id="rId295" Type="http://schemas.openxmlformats.org/officeDocument/2006/relationships/hyperlink" Target="https://resh.edu.ru/subject/lesson/7606/start/" TargetMode="External"/><Relationship Id="rId309" Type="http://schemas.openxmlformats.org/officeDocument/2006/relationships/hyperlink" Target="https://resh.edu.ru/subject/lesson/7607/start/243376/" TargetMode="External"/><Relationship Id="rId27" Type="http://schemas.openxmlformats.org/officeDocument/2006/relationships/hyperlink" Target="https://resh.edu.ru/subject/lesson/884/" TargetMode="External"/><Relationship Id="rId48" Type="http://schemas.openxmlformats.org/officeDocument/2006/relationships/hyperlink" Target="https://videouroki.net/blog/vidieourok-po-niemietskomu-iazyku-friedrich-von-schiller.html" TargetMode="External"/><Relationship Id="rId69" Type="http://schemas.openxmlformats.org/officeDocument/2006/relationships/hyperlink" Target="https://videouroki.net/blog/vidieourok-po-niemietskomu-iazyku-friedrich-von-schiller.html" TargetMode="External"/><Relationship Id="rId113" Type="http://schemas.openxmlformats.org/officeDocument/2006/relationships/hyperlink" Target="https://uchebnik.mos.ru/material_view/lesson_templates/1726505?menuReferrer=catalogue" TargetMode="External"/><Relationship Id="rId134" Type="http://schemas.openxmlformats.org/officeDocument/2006/relationships/hyperlink" Target="https://resh.edu.ru/subject/lesson/5290/start/208845/" TargetMode="External"/><Relationship Id="rId320" Type="http://schemas.openxmlformats.org/officeDocument/2006/relationships/hyperlink" Target="https://resh.edu.ru/subject/lesson/3459/start/" TargetMode="External"/><Relationship Id="rId80" Type="http://schemas.openxmlformats.org/officeDocument/2006/relationships/hyperlink" Target="https://resh.edu.ru/subject/lesson/3465/start/" TargetMode="External"/><Relationship Id="rId155" Type="http://schemas.openxmlformats.org/officeDocument/2006/relationships/hyperlink" Target="https://resh.edu.ru/subject/lesson/7606/start/" TargetMode="External"/><Relationship Id="rId176" Type="http://schemas.openxmlformats.org/officeDocument/2006/relationships/hyperlink" Target="https://uchebnik.mos.ru/material_view/lesson_templates/403581?menuReferrer=catalogue" TargetMode="External"/><Relationship Id="rId197" Type="http://schemas.openxmlformats.org/officeDocument/2006/relationships/hyperlink" Target="https://resh.edu.ru/subject/lesson/7602/start/243779/" TargetMode="External"/><Relationship Id="rId341" Type="http://schemas.openxmlformats.org/officeDocument/2006/relationships/hyperlink" Target="https://resh.edu.ru/subject/lesson/7601/start/244058/" TargetMode="External"/><Relationship Id="rId362" Type="http://schemas.openxmlformats.org/officeDocument/2006/relationships/hyperlink" Target="https://videouroki.net/video/1-wie-war-es-im-sommer.html" TargetMode="External"/><Relationship Id="rId383" Type="http://schemas.openxmlformats.org/officeDocument/2006/relationships/hyperlink" Target="https://resh.edu.ru/subject/lesson/7614/start/303019/" TargetMode="External"/><Relationship Id="rId418" Type="http://schemas.openxmlformats.org/officeDocument/2006/relationships/hyperlink" Target="https://resh.edu.ru/subject/lesson/3439/start/" TargetMode="External"/><Relationship Id="rId439" Type="http://schemas.openxmlformats.org/officeDocument/2006/relationships/hyperlink" Target="https://videouroki.net/video/22-arch-ologe-heinrich-schliemann.html" TargetMode="External"/><Relationship Id="rId201" Type="http://schemas.openxmlformats.org/officeDocument/2006/relationships/hyperlink" Target="https://resh.edu.ru/subject/lesson/7613/start/243717/" TargetMode="External"/><Relationship Id="rId222" Type="http://schemas.openxmlformats.org/officeDocument/2006/relationships/hyperlink" Target="https://resh.edu.ru/subject/lesson/3369/start/" TargetMode="External"/><Relationship Id="rId243" Type="http://schemas.openxmlformats.org/officeDocument/2006/relationships/hyperlink" Target="https://uchebnik.mos.ru/material_view/lesson_templates/1229058?menuReferrer=catalogue" TargetMode="External"/><Relationship Id="rId264" Type="http://schemas.openxmlformats.org/officeDocument/2006/relationships/hyperlink" Target="https://uchebnik.mos.ru/material_view/lesson_templates/1726505?menuReferrer=catalogue" TargetMode="External"/><Relationship Id="rId285" Type="http://schemas.openxmlformats.org/officeDocument/2006/relationships/hyperlink" Target="https://resh.edu.ru/subject/lesson/5290/start/208845/" TargetMode="External"/><Relationship Id="rId17" Type="http://schemas.openxmlformats.org/officeDocument/2006/relationships/hyperlink" Target="https://resh.edu.ru/subject/lesson/7611/start/243841/" TargetMode="External"/><Relationship Id="rId38" Type="http://schemas.openxmlformats.org/officeDocument/2006/relationships/hyperlink" Target="https://videouroki.net/blog/vidieourok-unsere-heimat.html" TargetMode="External"/><Relationship Id="rId59" Type="http://schemas.openxmlformats.org/officeDocument/2006/relationships/hyperlink" Target="https://videouroki.net/blog/vidieourok-po-niemietskomu-iazyku-friedrich-von-schiller.html" TargetMode="External"/><Relationship Id="rId103" Type="http://schemas.openxmlformats.org/officeDocument/2006/relationships/hyperlink" Target="https://uchebnik.mos.ru/material_view/lesson_templates/1229058?menuReferrer=catalogue" TargetMode="External"/><Relationship Id="rId124" Type="http://schemas.openxmlformats.org/officeDocument/2006/relationships/hyperlink" Target="https://uchebnik.mos.ru/material_view/lesson_templates/1726505?menuReferrer=catalogue" TargetMode="External"/><Relationship Id="rId310" Type="http://schemas.openxmlformats.org/officeDocument/2006/relationships/hyperlink" Target="https://resh.edu.ru/subject/lesson/7607/start/243376/" TargetMode="External"/><Relationship Id="rId70" Type="http://schemas.openxmlformats.org/officeDocument/2006/relationships/hyperlink" Target="https://resh.edu.ru/subject/lesson/3465/start/" TargetMode="External"/><Relationship Id="rId91" Type="http://schemas.openxmlformats.org/officeDocument/2006/relationships/hyperlink" Target="https://uchebnik.mos.ru/material_view/lesson_templates/1229058?menuReferrer=catalogue" TargetMode="External"/><Relationship Id="rId145" Type="http://schemas.openxmlformats.org/officeDocument/2006/relationships/hyperlink" Target="https://resh.edu.ru/subject/lesson/7606/start/" TargetMode="External"/><Relationship Id="rId166" Type="http://schemas.openxmlformats.org/officeDocument/2006/relationships/hyperlink" Target="https://resh.edu.ru/subject/lesson/101/" TargetMode="External"/><Relationship Id="rId187" Type="http://schemas.openxmlformats.org/officeDocument/2006/relationships/hyperlink" Target="https://resh.edu.ru/subject/lesson/3373/start/" TargetMode="External"/><Relationship Id="rId331" Type="http://schemas.openxmlformats.org/officeDocument/2006/relationships/hyperlink" Target="https://resh.edu.ru/subject/lesson/3435/start/" TargetMode="External"/><Relationship Id="rId352" Type="http://schemas.openxmlformats.org/officeDocument/2006/relationships/hyperlink" Target="https://resh.edu.ru/subject/lesson/7619/start/243407/" TargetMode="External"/><Relationship Id="rId373" Type="http://schemas.openxmlformats.org/officeDocument/2006/relationships/hyperlink" Target="https://videouroki.net/video/1-wie-war-es-im-sommer.html" TargetMode="External"/><Relationship Id="rId394" Type="http://schemas.openxmlformats.org/officeDocument/2006/relationships/hyperlink" Target="https://videouroki.net/video/15-die-geografische-lage-deutschlands.html" TargetMode="External"/><Relationship Id="rId408" Type="http://schemas.openxmlformats.org/officeDocument/2006/relationships/hyperlink" Target="https://resh.edu.ru/subject/lesson/1573/start/" TargetMode="External"/><Relationship Id="rId429" Type="http://schemas.openxmlformats.org/officeDocument/2006/relationships/hyperlink" Target="https://videouroki.net/video/23-funktionen-der-massenmedien.html" TargetMode="External"/><Relationship Id="rId1" Type="http://schemas.openxmlformats.org/officeDocument/2006/relationships/numbering" Target="numbering.xml"/><Relationship Id="rId212" Type="http://schemas.openxmlformats.org/officeDocument/2006/relationships/hyperlink" Target="https://uchebnik.mos.ru/material_view/atomic_objects/9440938?menuReferrer=catalogue" TargetMode="External"/><Relationship Id="rId233" Type="http://schemas.openxmlformats.org/officeDocument/2006/relationships/hyperlink" Target="https://videouroki.net/video/16-aussehen-253.html" TargetMode="External"/><Relationship Id="rId254" Type="http://schemas.openxmlformats.org/officeDocument/2006/relationships/hyperlink" Target="https://uchebnik.mos.ru/material_view/lesson_templates/1229058?menuReferrer=catalogue" TargetMode="External"/><Relationship Id="rId440" Type="http://schemas.openxmlformats.org/officeDocument/2006/relationships/hyperlink" Target="https://videouroki.net/video/22-arch-ologe-heinrich-schliemann.html" TargetMode="External"/><Relationship Id="rId28" Type="http://schemas.openxmlformats.org/officeDocument/2006/relationships/hyperlink" Target="https://resh.edu.ru/subject/lesson/917/" TargetMode="External"/><Relationship Id="rId49" Type="http://schemas.openxmlformats.org/officeDocument/2006/relationships/hyperlink" Target="https://videouroki.net/blog/vidieourok-po-niemietskomu-iazyku-friedrich-von-schiller.html" TargetMode="External"/><Relationship Id="rId114" Type="http://schemas.openxmlformats.org/officeDocument/2006/relationships/hyperlink" Target="https://uchebnik.mos.ru/material_view/lesson_templates/1726505?menuReferrer=catalogue" TargetMode="External"/><Relationship Id="rId275" Type="http://schemas.openxmlformats.org/officeDocument/2006/relationships/hyperlink" Target="https://uchebnik.mos.ru/material_view/lesson_templates/1726505?menuReferrer=catalogue" TargetMode="External"/><Relationship Id="rId296" Type="http://schemas.openxmlformats.org/officeDocument/2006/relationships/hyperlink" Target="https://resh.edu.ru/subject/lesson/7606/start/" TargetMode="External"/><Relationship Id="rId300" Type="http://schemas.openxmlformats.org/officeDocument/2006/relationships/hyperlink" Target="https://resh.edu.ru/subject/lesson/7606/start/" TargetMode="External"/><Relationship Id="rId60" Type="http://schemas.openxmlformats.org/officeDocument/2006/relationships/hyperlink" Target="https://videouroki.net/blog/vidieourok-po-niemietskomu-iazyku-friedrich-von-schiller.html" TargetMode="External"/><Relationship Id="rId81" Type="http://schemas.openxmlformats.org/officeDocument/2006/relationships/hyperlink" Target="https://resh.edu.ru/subject/lesson/3465/start/" TargetMode="External"/><Relationship Id="rId135" Type="http://schemas.openxmlformats.org/officeDocument/2006/relationships/hyperlink" Target="https://resh.edu.ru/subject/lesson/5290/start/208845/" TargetMode="External"/><Relationship Id="rId156" Type="http://schemas.openxmlformats.org/officeDocument/2006/relationships/hyperlink" Target="https://resh.edu.ru/subject/lesson/7606/start/" TargetMode="External"/><Relationship Id="rId177" Type="http://schemas.openxmlformats.org/officeDocument/2006/relationships/hyperlink" Target="https://resh.edu.ru/subject/lesson/3371/start/" TargetMode="External"/><Relationship Id="rId198" Type="http://schemas.openxmlformats.org/officeDocument/2006/relationships/hyperlink" Target="https://uchebnik.mos.ru/material_view/lesson_templates/545383?menuReferrer=catalogue" TargetMode="External"/><Relationship Id="rId321" Type="http://schemas.openxmlformats.org/officeDocument/2006/relationships/hyperlink" Target="https://resh.edu.ru/subject/lesson/3448/start/" TargetMode="External"/><Relationship Id="rId342" Type="http://schemas.openxmlformats.org/officeDocument/2006/relationships/hyperlink" Target="https://resh.edu.ru/subject/lesson/7620/start/243500/" TargetMode="External"/><Relationship Id="rId363" Type="http://schemas.openxmlformats.org/officeDocument/2006/relationships/hyperlink" Target="https://videouroki.net/video/1-wie-war-es-im-sommer.html" TargetMode="External"/><Relationship Id="rId384" Type="http://schemas.openxmlformats.org/officeDocument/2006/relationships/hyperlink" Target="https://resh.edu.ru/subject/lesson/7614/start/303019/" TargetMode="External"/><Relationship Id="rId419" Type="http://schemas.openxmlformats.org/officeDocument/2006/relationships/hyperlink" Target="https://resh.edu.ru/subject/lesson/3377/start/" TargetMode="External"/><Relationship Id="rId202" Type="http://schemas.openxmlformats.org/officeDocument/2006/relationships/hyperlink" Target="https://resh.edu.ru/subject/lesson/7613/start/243717/" TargetMode="External"/><Relationship Id="rId223" Type="http://schemas.openxmlformats.org/officeDocument/2006/relationships/hyperlink" Target="https://resh.edu.ru/subject/lesson/3367/start/" TargetMode="External"/><Relationship Id="rId244" Type="http://schemas.openxmlformats.org/officeDocument/2006/relationships/hyperlink" Target="https://uchebnik.mos.ru/material_view/lesson_templates/1229058?menuReferrer=catalogue" TargetMode="External"/><Relationship Id="rId430" Type="http://schemas.openxmlformats.org/officeDocument/2006/relationships/hyperlink" Target="https://videouroki.net/video/1-die-bundesrepublik-deutschland.html" TargetMode="External"/><Relationship Id="rId18" Type="http://schemas.openxmlformats.org/officeDocument/2006/relationships/hyperlink" Target="https://resh.edu.ru/subject/lesson/7609/start/303050/" TargetMode="External"/><Relationship Id="rId39" Type="http://schemas.openxmlformats.org/officeDocument/2006/relationships/hyperlink" Target="https://videouroki.net/blog/vidieourok-unsere-heimat.html" TargetMode="External"/><Relationship Id="rId265" Type="http://schemas.openxmlformats.org/officeDocument/2006/relationships/hyperlink" Target="https://uchebnik.mos.ru/material_view/lesson_templates/1726505?menuReferrer=catalogue" TargetMode="External"/><Relationship Id="rId286" Type="http://schemas.openxmlformats.org/officeDocument/2006/relationships/hyperlink" Target="https://resh.edu.ru/subject/lesson/5290/start/208845/" TargetMode="External"/><Relationship Id="rId50" Type="http://schemas.openxmlformats.org/officeDocument/2006/relationships/hyperlink" Target="https://videouroki.net/blog/vidieourok-po-niemietskomu-iazyku-friedrich-von-schiller.html" TargetMode="External"/><Relationship Id="rId104" Type="http://schemas.openxmlformats.org/officeDocument/2006/relationships/hyperlink" Target="https://uchebnik.mos.ru/material_view/lesson_templates/1229058?menuReferrer=catalogue" TargetMode="External"/><Relationship Id="rId125" Type="http://schemas.openxmlformats.org/officeDocument/2006/relationships/hyperlink" Target="https://uchebnik.mos.ru/material_view/lesson_templates/1726505?menuReferrer=catalogue" TargetMode="External"/><Relationship Id="rId146" Type="http://schemas.openxmlformats.org/officeDocument/2006/relationships/hyperlink" Target="https://resh.edu.ru/subject/lesson/7606/start/" TargetMode="External"/><Relationship Id="rId167" Type="http://schemas.openxmlformats.org/officeDocument/2006/relationships/hyperlink" Target="https://resh.edu.ru/subject/lesson/101/" TargetMode="External"/><Relationship Id="rId188" Type="http://schemas.openxmlformats.org/officeDocument/2006/relationships/hyperlink" Target="https://resh.edu.ru/subject/lesson/3373/start/" TargetMode="External"/><Relationship Id="rId311" Type="http://schemas.openxmlformats.org/officeDocument/2006/relationships/hyperlink" Target="https://resh.edu.ru/subject/lesson/7612/start/243965/" TargetMode="External"/><Relationship Id="rId332" Type="http://schemas.openxmlformats.org/officeDocument/2006/relationships/hyperlink" Target="https://resh.edu.ru/subject/lesson/3435/start/" TargetMode="External"/><Relationship Id="rId353" Type="http://schemas.openxmlformats.org/officeDocument/2006/relationships/hyperlink" Target="https://resh.edu.ru/subject/lesson/7619/start/243407/" TargetMode="External"/><Relationship Id="rId374" Type="http://schemas.openxmlformats.org/officeDocument/2006/relationships/hyperlink" Target="https://videouroki.net/video/1-wie-war-es-im-sommer.html" TargetMode="External"/><Relationship Id="rId395" Type="http://schemas.openxmlformats.org/officeDocument/2006/relationships/hyperlink" Target="https://videouroki.net/video/01-die-bundesrepublik-deutschland-allgemeine-information-245.html" TargetMode="External"/><Relationship Id="rId409" Type="http://schemas.openxmlformats.org/officeDocument/2006/relationships/hyperlink" Target="https://resh.edu.ru/subject/lesson/3459/start/" TargetMode="External"/><Relationship Id="rId71" Type="http://schemas.openxmlformats.org/officeDocument/2006/relationships/hyperlink" Target="https://resh.edu.ru/subject/lesson/3465/start/" TargetMode="External"/><Relationship Id="rId92" Type="http://schemas.openxmlformats.org/officeDocument/2006/relationships/hyperlink" Target="https://uchebnik.mos.ru/material_view/lesson_templates/1229058?menuReferrer=catalogue" TargetMode="External"/><Relationship Id="rId213" Type="http://schemas.openxmlformats.org/officeDocument/2006/relationships/hyperlink" Target="https://uchebnik.mos.ru/material_view/atomic_objects/9440938?menuReferrer=catalogue" TargetMode="External"/><Relationship Id="rId234" Type="http://schemas.openxmlformats.org/officeDocument/2006/relationships/hyperlink" Target="https://videouroki.net/video/16-aussehen-253.html" TargetMode="External"/><Relationship Id="rId420" Type="http://schemas.openxmlformats.org/officeDocument/2006/relationships/hyperlink" Target="https://resh.edu.ru/subject/lesson/1574/start/" TargetMode="External"/><Relationship Id="rId2" Type="http://schemas.openxmlformats.org/officeDocument/2006/relationships/styles" Target="styles.xml"/><Relationship Id="rId29" Type="http://schemas.openxmlformats.org/officeDocument/2006/relationships/hyperlink" Target="https://resh.edu.ru/subject/lesson/918/" TargetMode="External"/><Relationship Id="rId255" Type="http://schemas.openxmlformats.org/officeDocument/2006/relationships/hyperlink" Target="https://uchebnik.mos.ru/material_view/lesson_templates/1229058?menuReferrer=catalogue" TargetMode="External"/><Relationship Id="rId276" Type="http://schemas.openxmlformats.org/officeDocument/2006/relationships/hyperlink" Target="https://uchebnik.mos.ru/material_view/lesson_templates/1726505?menuReferrer=catalogue" TargetMode="External"/><Relationship Id="rId297" Type="http://schemas.openxmlformats.org/officeDocument/2006/relationships/hyperlink" Target="https://resh.edu.ru/subject/lesson/7606/start/" TargetMode="External"/><Relationship Id="rId441" Type="http://schemas.openxmlformats.org/officeDocument/2006/relationships/hyperlink" Target="https://videouroki.net/video/33-fjodor-iwanowitsch-tjuttschew.html" TargetMode="External"/><Relationship Id="rId40" Type="http://schemas.openxmlformats.org/officeDocument/2006/relationships/hyperlink" Target="https://resh.edu.ru/subject/lesson/919/" TargetMode="External"/><Relationship Id="rId115" Type="http://schemas.openxmlformats.org/officeDocument/2006/relationships/hyperlink" Target="https://uchebnik.mos.ru/material_view/lesson_templates/1726505?menuReferrer=catalogue" TargetMode="External"/><Relationship Id="rId136" Type="http://schemas.openxmlformats.org/officeDocument/2006/relationships/hyperlink" Target="https://resh.edu.ru/subject/lesson/5290/start/208845/" TargetMode="External"/><Relationship Id="rId157" Type="http://schemas.openxmlformats.org/officeDocument/2006/relationships/hyperlink" Target="https://resh.edu.ru/subject/lesson/7606/start/" TargetMode="External"/><Relationship Id="rId178" Type="http://schemas.openxmlformats.org/officeDocument/2006/relationships/hyperlink" Target="https://resh.edu.ru/subject/lesson/3435/start/" TargetMode="External"/><Relationship Id="rId301" Type="http://schemas.openxmlformats.org/officeDocument/2006/relationships/hyperlink" Target="https://resh.edu.ru/subject/lesson/7606/start/" TargetMode="External"/><Relationship Id="rId322" Type="http://schemas.openxmlformats.org/officeDocument/2006/relationships/hyperlink" Target="https://resh.edu.ru/subject/lesson/3447/start/" TargetMode="External"/><Relationship Id="rId343" Type="http://schemas.openxmlformats.org/officeDocument/2006/relationships/hyperlink" Target="https://resh.edu.ru/subject/lesson/7619/start/243407/" TargetMode="External"/><Relationship Id="rId364" Type="http://schemas.openxmlformats.org/officeDocument/2006/relationships/hyperlink" Target="https://videouroki.net/video/1-wie-war-es-im-sommer.html" TargetMode="External"/><Relationship Id="rId61" Type="http://schemas.openxmlformats.org/officeDocument/2006/relationships/hyperlink" Target="https://videouroki.net/blog/vidieourok-po-niemietskomu-iazyku-friedrich-von-schiller.html" TargetMode="External"/><Relationship Id="rId82" Type="http://schemas.openxmlformats.org/officeDocument/2006/relationships/hyperlink" Target="https://resh.edu.ru/subject/lesson/3465/start/" TargetMode="External"/><Relationship Id="rId199" Type="http://schemas.openxmlformats.org/officeDocument/2006/relationships/hyperlink" Target="https://resh.edu.ru/subject/lesson/7616/start/243686/" TargetMode="External"/><Relationship Id="rId203" Type="http://schemas.openxmlformats.org/officeDocument/2006/relationships/hyperlink" Target="https://resh.edu.ru/subject/lesson/84/" TargetMode="External"/><Relationship Id="rId385" Type="http://schemas.openxmlformats.org/officeDocument/2006/relationships/hyperlink" Target="https://resh.edu.ru/subject/lesson/7613/start/243717/" TargetMode="External"/><Relationship Id="rId19" Type="http://schemas.openxmlformats.org/officeDocument/2006/relationships/hyperlink" Target="https://uchebnik.mos.ru/material_view/lesson_templates/405541?menuReferrer=catalogue" TargetMode="External"/><Relationship Id="rId224" Type="http://schemas.openxmlformats.org/officeDocument/2006/relationships/hyperlink" Target="https://resh.edu.ru/subject/lesson/3368/start/" TargetMode="External"/><Relationship Id="rId245" Type="http://schemas.openxmlformats.org/officeDocument/2006/relationships/hyperlink" Target="https://uchebnik.mos.ru/material_view/lesson_templates/1229058?menuReferrer=catalogue" TargetMode="External"/><Relationship Id="rId266" Type="http://schemas.openxmlformats.org/officeDocument/2006/relationships/hyperlink" Target="https://uchebnik.mos.ru/material_view/lesson_templates/1726505?menuReferrer=catalogue" TargetMode="External"/><Relationship Id="rId287" Type="http://schemas.openxmlformats.org/officeDocument/2006/relationships/hyperlink" Target="https://resh.edu.ru/subject/lesson/5290/start/208845/" TargetMode="External"/><Relationship Id="rId410" Type="http://schemas.openxmlformats.org/officeDocument/2006/relationships/hyperlink" Target="https://resh.edu.ru/subject/lesson/3448/start/" TargetMode="External"/><Relationship Id="rId431" Type="http://schemas.openxmlformats.org/officeDocument/2006/relationships/hyperlink" Target="https://videouroki.net/video/2-berlin-geografie-und-geschichte.html" TargetMode="External"/><Relationship Id="rId30" Type="http://schemas.openxmlformats.org/officeDocument/2006/relationships/hyperlink" Target="https://resh.edu.ru/subject/lesson/1051/" TargetMode="External"/><Relationship Id="rId105" Type="http://schemas.openxmlformats.org/officeDocument/2006/relationships/hyperlink" Target="https://uchebnik.mos.ru/material_view/lesson_templates/1229058?menuReferrer=catalogue" TargetMode="External"/><Relationship Id="rId126" Type="http://schemas.openxmlformats.org/officeDocument/2006/relationships/hyperlink" Target="https://uchebnik.mos.ru/material_view/lesson_templates/1726505?menuReferrer=catalogue" TargetMode="External"/><Relationship Id="rId147" Type="http://schemas.openxmlformats.org/officeDocument/2006/relationships/hyperlink" Target="https://resh.edu.ru/subject/lesson/7606/start/" TargetMode="External"/><Relationship Id="rId168" Type="http://schemas.openxmlformats.org/officeDocument/2006/relationships/hyperlink" Target="https://resh.edu.ru/subject/lesson/3433/start/" TargetMode="External"/><Relationship Id="rId312" Type="http://schemas.openxmlformats.org/officeDocument/2006/relationships/hyperlink" Target="https://resh.edu.ru/subject/lesson/7611/start/243841/" TargetMode="External"/><Relationship Id="rId333" Type="http://schemas.openxmlformats.org/officeDocument/2006/relationships/hyperlink" Target="https://resh.edu.ru/subject/lesson/3434/start/" TargetMode="External"/><Relationship Id="rId354" Type="http://schemas.openxmlformats.org/officeDocument/2006/relationships/hyperlink" Target="https://resh.edu.ru/subject/lesson/7619/start/243407/" TargetMode="External"/><Relationship Id="rId51" Type="http://schemas.openxmlformats.org/officeDocument/2006/relationships/hyperlink" Target="https://videouroki.net/blog/vidieourok-po-niemietskomu-iazyku-friedrich-von-schiller.html" TargetMode="External"/><Relationship Id="rId72" Type="http://schemas.openxmlformats.org/officeDocument/2006/relationships/hyperlink" Target="https://resh.edu.ru/subject/lesson/3465/start/" TargetMode="External"/><Relationship Id="rId93" Type="http://schemas.openxmlformats.org/officeDocument/2006/relationships/hyperlink" Target="https://uchebnik.mos.ru/material_view/lesson_templates/1229058?menuReferrer=catalogue" TargetMode="External"/><Relationship Id="rId189" Type="http://schemas.openxmlformats.org/officeDocument/2006/relationships/hyperlink" Target="https://resh.edu.ru/subject/lesson/3373/start/" TargetMode="External"/><Relationship Id="rId375" Type="http://schemas.openxmlformats.org/officeDocument/2006/relationships/hyperlink" Target="https://videouroki.net/video/1-wie-war-es-im-sommer.html" TargetMode="External"/><Relationship Id="rId396" Type="http://schemas.openxmlformats.org/officeDocument/2006/relationships/hyperlink" Target="https://videouroki.net/video/06-hauptstadt-deutschlands-berlin-245.html" TargetMode="External"/><Relationship Id="rId3" Type="http://schemas.microsoft.com/office/2007/relationships/stylesWithEffects" Target="stylesWithEffects.xml"/><Relationship Id="rId214" Type="http://schemas.openxmlformats.org/officeDocument/2006/relationships/hyperlink" Target="https://resh.edu.ru/subject/lesson/7588/start/311624/" TargetMode="External"/><Relationship Id="rId235" Type="http://schemas.openxmlformats.org/officeDocument/2006/relationships/hyperlink" Target="https://videouroki.net/video/16-aussehen-253.html" TargetMode="External"/><Relationship Id="rId256" Type="http://schemas.openxmlformats.org/officeDocument/2006/relationships/hyperlink" Target="https://uchebnik.mos.ru/material_view/lesson_templates/1229058?menuReferrer=catalogue" TargetMode="External"/><Relationship Id="rId277" Type="http://schemas.openxmlformats.org/officeDocument/2006/relationships/hyperlink" Target="https://uchebnik.mos.ru/material_view/lesson_templates/1726505?menuReferrer=catalogue" TargetMode="External"/><Relationship Id="rId298" Type="http://schemas.openxmlformats.org/officeDocument/2006/relationships/hyperlink" Target="https://resh.edu.ru/subject/lesson/7606/start/" TargetMode="External"/><Relationship Id="rId400" Type="http://schemas.openxmlformats.org/officeDocument/2006/relationships/hyperlink" Target="https://videouroki.net/video/12-probleme-der-jugendlichen.html" TargetMode="External"/><Relationship Id="rId421" Type="http://schemas.openxmlformats.org/officeDocument/2006/relationships/hyperlink" Target="https://resh.edu.ru/subject/lesson/3457/start/" TargetMode="External"/><Relationship Id="rId442" Type="http://schemas.openxmlformats.org/officeDocument/2006/relationships/hyperlink" Target="https://videouroki.net/video/42-die-ber-hmtesten-komponisten-russlands.html" TargetMode="External"/><Relationship Id="rId116" Type="http://schemas.openxmlformats.org/officeDocument/2006/relationships/hyperlink" Target="https://uchebnik.mos.ru/material_view/lesson_templates/1726505?menuReferrer=catalogue" TargetMode="External"/><Relationship Id="rId137" Type="http://schemas.openxmlformats.org/officeDocument/2006/relationships/hyperlink" Target="https://resh.edu.ru/subject/lesson/5290/start/208845/" TargetMode="External"/><Relationship Id="rId158" Type="http://schemas.openxmlformats.org/officeDocument/2006/relationships/hyperlink" Target="https://resh.edu.ru/subject/lesson/7608/start/243562/" TargetMode="External"/><Relationship Id="rId302" Type="http://schemas.openxmlformats.org/officeDocument/2006/relationships/hyperlink" Target="https://resh.edu.ru/subject/lesson/7606/start/" TargetMode="External"/><Relationship Id="rId323" Type="http://schemas.openxmlformats.org/officeDocument/2006/relationships/hyperlink" Target="https://videouroki.net/video/18-eink-ufe-machen-relativpronomen-und-pr-positionen.html" TargetMode="External"/><Relationship Id="rId344" Type="http://schemas.openxmlformats.org/officeDocument/2006/relationships/hyperlink" Target="https://resh.edu.ru/subject/lesson/7619/start/243407/" TargetMode="External"/><Relationship Id="rId20" Type="http://schemas.openxmlformats.org/officeDocument/2006/relationships/hyperlink" Target="https://uchebnik.mos.ru/material_view/lesson_templates/2081028?menuReferrer=catalogue" TargetMode="External"/><Relationship Id="rId41" Type="http://schemas.openxmlformats.org/officeDocument/2006/relationships/hyperlink" Target="https://resh.edu.ru/subject/lesson/882/" TargetMode="External"/><Relationship Id="rId62" Type="http://schemas.openxmlformats.org/officeDocument/2006/relationships/hyperlink" Target="https://videouroki.net/blog/vidieourok-po-niemietskomu-iazyku-friedrich-von-schiller.html" TargetMode="External"/><Relationship Id="rId83" Type="http://schemas.openxmlformats.org/officeDocument/2006/relationships/hyperlink" Target="https://resh.edu.ru/subject/lesson/3465/start/" TargetMode="External"/><Relationship Id="rId179" Type="http://schemas.openxmlformats.org/officeDocument/2006/relationships/hyperlink" Target="https://resh.edu.ru/subject/lesson/3434/start/" TargetMode="External"/><Relationship Id="rId365" Type="http://schemas.openxmlformats.org/officeDocument/2006/relationships/hyperlink" Target="https://videouroki.net/video/1-wie-war-es-im-sommer.html" TargetMode="External"/><Relationship Id="rId386" Type="http://schemas.openxmlformats.org/officeDocument/2006/relationships/hyperlink" Target="https://resh.edu.ru/subject/lesson/84/" TargetMode="External"/><Relationship Id="rId190" Type="http://schemas.openxmlformats.org/officeDocument/2006/relationships/hyperlink" Target="https://resh.edu.ru/subject/lesson/3373/start/" TargetMode="External"/><Relationship Id="rId204" Type="http://schemas.openxmlformats.org/officeDocument/2006/relationships/hyperlink" Target="https://videouroki.net/blog/vidieourok-unsere-heimat.html" TargetMode="External"/><Relationship Id="rId225" Type="http://schemas.openxmlformats.org/officeDocument/2006/relationships/hyperlink" Target="https://resh.edu.ru/subject/lesson/3368/start/" TargetMode="External"/><Relationship Id="rId246" Type="http://schemas.openxmlformats.org/officeDocument/2006/relationships/hyperlink" Target="https://uchebnik.mos.ru/material_view/lesson_templates/1229058?menuReferrer=catalogue" TargetMode="External"/><Relationship Id="rId267" Type="http://schemas.openxmlformats.org/officeDocument/2006/relationships/hyperlink" Target="https://uchebnik.mos.ru/material_view/lesson_templates/1726505?menuReferrer=catalogue" TargetMode="External"/><Relationship Id="rId288" Type="http://schemas.openxmlformats.org/officeDocument/2006/relationships/hyperlink" Target="https://resh.edu.ru/subject/lesson/5290/start/208845/" TargetMode="External"/><Relationship Id="rId411" Type="http://schemas.openxmlformats.org/officeDocument/2006/relationships/hyperlink" Target="https://resh.edu.ru/subject/lesson/3448/start/" TargetMode="External"/><Relationship Id="rId432" Type="http://schemas.openxmlformats.org/officeDocument/2006/relationships/hyperlink" Target="https://videouroki.net/video/2-berlin-geografie-und-geschichte.html" TargetMode="External"/><Relationship Id="rId106" Type="http://schemas.openxmlformats.org/officeDocument/2006/relationships/hyperlink" Target="https://uchebnik.mos.ru/material_view/lesson_templates/1229058?menuReferrer=catalogue" TargetMode="External"/><Relationship Id="rId127" Type="http://schemas.openxmlformats.org/officeDocument/2006/relationships/hyperlink" Target="https://uchebnik.mos.ru/material_view/lesson_templates/1726505?menuReferrer=catalogue" TargetMode="External"/><Relationship Id="rId313" Type="http://schemas.openxmlformats.org/officeDocument/2006/relationships/hyperlink" Target="https://resh.edu.ru/subject/lesson/7609/start/303050/" TargetMode="External"/><Relationship Id="rId10" Type="http://schemas.openxmlformats.org/officeDocument/2006/relationships/hyperlink" Target="https://uchebnik.mos.ru/material_view/lesson_templates/1726505?menuReferrer=catalogue" TargetMode="External"/><Relationship Id="rId31" Type="http://schemas.openxmlformats.org/officeDocument/2006/relationships/hyperlink" Target="https://resh.edu.ru/subject/lesson/875/" TargetMode="External"/><Relationship Id="rId52" Type="http://schemas.openxmlformats.org/officeDocument/2006/relationships/hyperlink" Target="https://videouroki.net/blog/vidieourok-po-niemietskomu-iazyku-friedrich-von-schiller.html" TargetMode="External"/><Relationship Id="rId73" Type="http://schemas.openxmlformats.org/officeDocument/2006/relationships/hyperlink" Target="https://resh.edu.ru/subject/lesson/3465/start/" TargetMode="External"/><Relationship Id="rId94" Type="http://schemas.openxmlformats.org/officeDocument/2006/relationships/hyperlink" Target="https://uchebnik.mos.ru/material_view/lesson_templates/1229058?menuReferrer=catalogue" TargetMode="External"/><Relationship Id="rId148" Type="http://schemas.openxmlformats.org/officeDocument/2006/relationships/hyperlink" Target="https://resh.edu.ru/subject/lesson/7606/start/" TargetMode="External"/><Relationship Id="rId169" Type="http://schemas.openxmlformats.org/officeDocument/2006/relationships/hyperlink" Target="https://resh.edu.ru/subject/lesson/3429/start/" TargetMode="External"/><Relationship Id="rId334" Type="http://schemas.openxmlformats.org/officeDocument/2006/relationships/hyperlink" Target="https://resh.edu.ru/subject/lesson/3370/start/" TargetMode="External"/><Relationship Id="rId355" Type="http://schemas.openxmlformats.org/officeDocument/2006/relationships/hyperlink" Target="https://resh.edu.ru/subject/lesson/7619/start/243407/" TargetMode="External"/><Relationship Id="rId376" Type="http://schemas.openxmlformats.org/officeDocument/2006/relationships/hyperlink" Target="https://videouroki.net/video/3-das-wetter-in-deutschland.html" TargetMode="External"/><Relationship Id="rId397" Type="http://schemas.openxmlformats.org/officeDocument/2006/relationships/hyperlink" Target="https://videouroki.net/video/22-die-sehensw-rdigkeiten-berlins.html" TargetMode="External"/><Relationship Id="rId4" Type="http://schemas.openxmlformats.org/officeDocument/2006/relationships/settings" Target="settings.xml"/><Relationship Id="rId180" Type="http://schemas.openxmlformats.org/officeDocument/2006/relationships/hyperlink" Target="https://resh.edu.ru/subject/lesson/3370/start/" TargetMode="External"/><Relationship Id="rId215" Type="http://schemas.openxmlformats.org/officeDocument/2006/relationships/hyperlink" Target="https://resh.edu.ru/subject/lesson/7587/start/243624/" TargetMode="External"/><Relationship Id="rId236" Type="http://schemas.openxmlformats.org/officeDocument/2006/relationships/hyperlink" Target="https://videouroki.net/video/16-aussehen-253.html" TargetMode="External"/><Relationship Id="rId257" Type="http://schemas.openxmlformats.org/officeDocument/2006/relationships/hyperlink" Target="https://uchebnik.mos.ru/material_view/lesson_templates/1229058?menuReferrer=catalogue" TargetMode="External"/><Relationship Id="rId278" Type="http://schemas.openxmlformats.org/officeDocument/2006/relationships/hyperlink" Target="https://uchebnik.mos.ru/material_view/lesson_templates/1726505?menuReferrer=catalogue" TargetMode="External"/><Relationship Id="rId401" Type="http://schemas.openxmlformats.org/officeDocument/2006/relationships/hyperlink" Target="https://videouroki.net/video/12-probleme-der-jugendlichen.html" TargetMode="External"/><Relationship Id="rId422" Type="http://schemas.openxmlformats.org/officeDocument/2006/relationships/hyperlink" Target="https://resh.edu.ru/subject/lesson/2772/start/" TargetMode="External"/><Relationship Id="rId443" Type="http://schemas.openxmlformats.org/officeDocument/2006/relationships/hyperlink" Target="https://videouroki.net/video/42-die-ber-hmtesten-komponisten-russlands.html" TargetMode="External"/><Relationship Id="rId303" Type="http://schemas.openxmlformats.org/officeDocument/2006/relationships/hyperlink" Target="https://resh.edu.ru/subject/lesson/7606/start/" TargetMode="External"/><Relationship Id="rId42" Type="http://schemas.openxmlformats.org/officeDocument/2006/relationships/hyperlink" Target="https://resh.edu.ru/subject/lesson/881/" TargetMode="External"/><Relationship Id="rId84" Type="http://schemas.openxmlformats.org/officeDocument/2006/relationships/hyperlink" Target="https://resh.edu.ru/subject/lesson/4019/start/297626/" TargetMode="External"/><Relationship Id="rId138" Type="http://schemas.openxmlformats.org/officeDocument/2006/relationships/hyperlink" Target="https://resh.edu.ru/subject/lesson/5290/start/208845/" TargetMode="External"/><Relationship Id="rId345" Type="http://schemas.openxmlformats.org/officeDocument/2006/relationships/hyperlink" Target="https://resh.edu.ru/subject/lesson/7619/start/243407/" TargetMode="External"/><Relationship Id="rId387" Type="http://schemas.openxmlformats.org/officeDocument/2006/relationships/hyperlink" Target="https://videouroki.net/blog/vidieourok-unsere-heimat.html" TargetMode="External"/><Relationship Id="rId191" Type="http://schemas.openxmlformats.org/officeDocument/2006/relationships/hyperlink" Target="https://resh.edu.ru/subject/lesson/3373/start/" TargetMode="External"/><Relationship Id="rId205" Type="http://schemas.openxmlformats.org/officeDocument/2006/relationships/hyperlink" Target="https://videouroki.net/blog/vidieourok-unsere-heimat.html" TargetMode="External"/><Relationship Id="rId247" Type="http://schemas.openxmlformats.org/officeDocument/2006/relationships/hyperlink" Target="https://uchebnik.mos.ru/material_view/lesson_templates/1229058?menuReferrer=catalogue" TargetMode="External"/><Relationship Id="rId412" Type="http://schemas.openxmlformats.org/officeDocument/2006/relationships/hyperlink" Target="https://resh.edu.ru/subject/lesson/2771/start/" TargetMode="External"/><Relationship Id="rId107" Type="http://schemas.openxmlformats.org/officeDocument/2006/relationships/hyperlink" Target="https://uchebnik.mos.ru/material_view/lesson_templates/1229058?menuReferrer=catalogue" TargetMode="External"/><Relationship Id="rId289" Type="http://schemas.openxmlformats.org/officeDocument/2006/relationships/hyperlink" Target="https://resh.edu.ru/subject/lesson/5290/start/208845/" TargetMode="External"/><Relationship Id="rId11" Type="http://schemas.openxmlformats.org/officeDocument/2006/relationships/hyperlink" Target="https://resh.edu.ru/subject/lesson/5290/start/208845/" TargetMode="External"/><Relationship Id="rId53" Type="http://schemas.openxmlformats.org/officeDocument/2006/relationships/hyperlink" Target="https://videouroki.net/blog/vidieourok-po-niemietskomu-iazyku-friedrich-von-schiller.html" TargetMode="External"/><Relationship Id="rId149" Type="http://schemas.openxmlformats.org/officeDocument/2006/relationships/hyperlink" Target="https://resh.edu.ru/subject/lesson/7606/start/" TargetMode="External"/><Relationship Id="rId314" Type="http://schemas.openxmlformats.org/officeDocument/2006/relationships/hyperlink" Target="https://uchebnik.mos.ru/material_view/lesson_templates/405541?menuReferrer=catalogue" TargetMode="External"/><Relationship Id="rId356" Type="http://schemas.openxmlformats.org/officeDocument/2006/relationships/hyperlink" Target="https://resh.edu.ru/subject/lesson/7619/start/243407/" TargetMode="External"/><Relationship Id="rId398" Type="http://schemas.openxmlformats.org/officeDocument/2006/relationships/hyperlink" Target="https://resh.edu.ru/subject/lesson/6836/start/242601/" TargetMode="External"/><Relationship Id="rId95" Type="http://schemas.openxmlformats.org/officeDocument/2006/relationships/hyperlink" Target="https://uchebnik.mos.ru/material_view/lesson_templates/1229058?menuReferrer=catalogue" TargetMode="External"/><Relationship Id="rId160" Type="http://schemas.openxmlformats.org/officeDocument/2006/relationships/hyperlink" Target="https://resh.edu.ru/subject/lesson/7612/start/243965/" TargetMode="External"/><Relationship Id="rId216" Type="http://schemas.openxmlformats.org/officeDocument/2006/relationships/hyperlink" Target="https://resh.edu.ru/subject/lesson/7599/start/244275/" TargetMode="External"/><Relationship Id="rId423" Type="http://schemas.openxmlformats.org/officeDocument/2006/relationships/hyperlink" Target="https://videouroki.net/video/24-das-fernsehen.html" TargetMode="External"/><Relationship Id="rId258" Type="http://schemas.openxmlformats.org/officeDocument/2006/relationships/hyperlink" Target="https://uchebnik.mos.ru/material_view/lesson_templates/1229058?menuReferrer=catalogue" TargetMode="External"/><Relationship Id="rId22" Type="http://schemas.openxmlformats.org/officeDocument/2006/relationships/hyperlink" Target="https://resh.edu.ru/subject/lesson/101/" TargetMode="External"/><Relationship Id="rId64" Type="http://schemas.openxmlformats.org/officeDocument/2006/relationships/hyperlink" Target="https://videouroki.net/blog/vidieourok-po-niemietskomu-iazyku-friedrich-von-schiller.html" TargetMode="External"/><Relationship Id="rId118" Type="http://schemas.openxmlformats.org/officeDocument/2006/relationships/hyperlink" Target="https://uchebnik.mos.ru/material_view/lesson_templates/1726505?menuReferrer=catalogue" TargetMode="External"/><Relationship Id="rId325" Type="http://schemas.openxmlformats.org/officeDocument/2006/relationships/hyperlink" Target="https://uchebnik.mos.ru/material_view/atomic_objects/9366774?menuReferrer=catalogue" TargetMode="External"/><Relationship Id="rId367" Type="http://schemas.openxmlformats.org/officeDocument/2006/relationships/hyperlink" Target="https://videouroki.net/video/1-wie-war-es-im-sommer.html" TargetMode="External"/><Relationship Id="rId171" Type="http://schemas.openxmlformats.org/officeDocument/2006/relationships/hyperlink" Target="https://resh.edu.ru/subject/lesson/7597/start/308428/" TargetMode="External"/><Relationship Id="rId227" Type="http://schemas.openxmlformats.org/officeDocument/2006/relationships/hyperlink" Target="https://resh.edu.ru/subject/lesson/3377/start/" TargetMode="External"/><Relationship Id="rId269" Type="http://schemas.openxmlformats.org/officeDocument/2006/relationships/hyperlink" Target="https://uchebnik.mos.ru/material_view/lesson_templates/1726505?menuReferrer=catalogue" TargetMode="External"/><Relationship Id="rId434" Type="http://schemas.openxmlformats.org/officeDocument/2006/relationships/hyperlink" Target="https://videouroki.net/video/4-ber-hmter-deutscher-schriftsteller-johann-wolfgang-von-goethe.html" TargetMode="External"/><Relationship Id="rId33" Type="http://schemas.openxmlformats.org/officeDocument/2006/relationships/hyperlink" Target="https://resh.edu.ru/subject/lesson/1048/" TargetMode="External"/><Relationship Id="rId129" Type="http://schemas.openxmlformats.org/officeDocument/2006/relationships/hyperlink" Target="https://uchebnik.mos.ru/material_view/lesson_templates/1726505?menuReferrer=catalogue" TargetMode="External"/><Relationship Id="rId280" Type="http://schemas.openxmlformats.org/officeDocument/2006/relationships/hyperlink" Target="https://resh.edu.ru/subject/lesson/5290/start/208845/" TargetMode="External"/><Relationship Id="rId336" Type="http://schemas.openxmlformats.org/officeDocument/2006/relationships/hyperlink" Target="https://videouroki.net/video/8-in-der-deutschstunde.html" TargetMode="Externa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131</Pages>
  <Words>31431</Words>
  <Characters>179158</Characters>
  <Application>Microsoft Office Word</Application>
  <DocSecurity>0</DocSecurity>
  <Lines>1492</Lines>
  <Paragraphs>420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ТАК</dc:creator>
  <cp:lastModifiedBy>Чурина Наталья Михайловна</cp:lastModifiedBy>
  <cp:revision>6</cp:revision>
  <dcterms:created xsi:type="dcterms:W3CDTF">2024-09-22T07:46:00Z</dcterms:created>
  <dcterms:modified xsi:type="dcterms:W3CDTF">2024-09-24T06:55:00Z</dcterms:modified>
  <dc:language>ru-RU</dc:language>
</cp:coreProperties>
</file>